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5B285BB" w14:textId="1BE78C74" w:rsidR="00462448" w:rsidRPr="0007266B" w:rsidRDefault="00462448" w:rsidP="003B17ED">
      <w:pPr>
        <w:keepNext/>
        <w:spacing w:line="360" w:lineRule="auto"/>
        <w:jc w:val="right"/>
        <w:outlineLvl w:val="2"/>
        <w:rPr>
          <w:rFonts w:ascii="Arial" w:hAnsi="Arial" w:cs="Arial"/>
          <w:b/>
          <w:bCs/>
          <w:sz w:val="24"/>
          <w:szCs w:val="24"/>
        </w:rPr>
      </w:pPr>
      <w:r w:rsidRPr="0007266B">
        <w:rPr>
          <w:rFonts w:ascii="Arial" w:hAnsi="Arial" w:cs="Arial"/>
          <w:b/>
          <w:bCs/>
          <w:sz w:val="24"/>
          <w:szCs w:val="24"/>
        </w:rPr>
        <w:t>Załącznik nr 1 do SWZ</w:t>
      </w:r>
    </w:p>
    <w:p w14:paraId="567B68A5" w14:textId="77777777" w:rsidR="00667938" w:rsidRPr="0007266B" w:rsidRDefault="00667938" w:rsidP="004D1F89">
      <w:pPr>
        <w:keepNext/>
        <w:spacing w:line="360" w:lineRule="auto"/>
        <w:ind w:left="709" w:firstLine="284"/>
        <w:jc w:val="center"/>
        <w:outlineLvl w:val="1"/>
        <w:rPr>
          <w:rFonts w:ascii="Arial" w:hAnsi="Arial" w:cs="Arial"/>
          <w:b/>
          <w:bCs/>
          <w:sz w:val="24"/>
          <w:szCs w:val="24"/>
        </w:rPr>
      </w:pPr>
    </w:p>
    <w:p w14:paraId="5ACD6476" w14:textId="77777777" w:rsidR="00462448" w:rsidRPr="0007266B" w:rsidRDefault="00462448" w:rsidP="004D1F89">
      <w:pPr>
        <w:keepNext/>
        <w:spacing w:line="360" w:lineRule="auto"/>
        <w:ind w:left="709" w:firstLine="284"/>
        <w:jc w:val="center"/>
        <w:outlineLvl w:val="1"/>
        <w:rPr>
          <w:rFonts w:ascii="Arial" w:hAnsi="Arial" w:cs="Arial"/>
          <w:b/>
          <w:bCs/>
          <w:sz w:val="24"/>
          <w:szCs w:val="24"/>
        </w:rPr>
      </w:pPr>
      <w:r w:rsidRPr="0007266B">
        <w:rPr>
          <w:rFonts w:ascii="Arial" w:hAnsi="Arial" w:cs="Arial"/>
          <w:b/>
          <w:bCs/>
          <w:sz w:val="24"/>
          <w:szCs w:val="24"/>
        </w:rPr>
        <w:t>FORMULARZ OFERTY</w:t>
      </w:r>
    </w:p>
    <w:p w14:paraId="6F80C5BB" w14:textId="77777777" w:rsidR="006C48F5" w:rsidRPr="0007266B" w:rsidRDefault="006C48F5" w:rsidP="004D1F89">
      <w:pPr>
        <w:spacing w:line="360" w:lineRule="auto"/>
        <w:rPr>
          <w:rFonts w:ascii="Arial" w:hAnsi="Arial" w:cs="Arial"/>
          <w:sz w:val="24"/>
          <w:szCs w:val="24"/>
        </w:rPr>
      </w:pPr>
    </w:p>
    <w:p w14:paraId="0B7AAFE8" w14:textId="0F9FE11C" w:rsidR="00462448" w:rsidRPr="0007266B" w:rsidRDefault="00462448" w:rsidP="004D1F89">
      <w:pPr>
        <w:spacing w:line="360" w:lineRule="auto"/>
        <w:rPr>
          <w:rFonts w:ascii="Arial" w:hAnsi="Arial" w:cs="Arial"/>
          <w:sz w:val="24"/>
          <w:szCs w:val="24"/>
        </w:rPr>
      </w:pPr>
      <w:r w:rsidRPr="0007266B">
        <w:rPr>
          <w:rFonts w:ascii="Arial" w:hAnsi="Arial" w:cs="Arial"/>
          <w:sz w:val="24"/>
          <w:szCs w:val="24"/>
        </w:rPr>
        <w:t>Działając w imieniu i na rzecz:</w:t>
      </w:r>
    </w:p>
    <w:p w14:paraId="7CBB117F" w14:textId="77777777" w:rsidR="00462448" w:rsidRPr="0007266B" w:rsidRDefault="00462448" w:rsidP="004D1F8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F9B3A83" w14:textId="56C19F93" w:rsidR="00462448" w:rsidRPr="0007266B" w:rsidRDefault="00462448" w:rsidP="004D1F89">
      <w:pPr>
        <w:spacing w:line="360" w:lineRule="auto"/>
        <w:rPr>
          <w:rFonts w:ascii="Arial" w:hAnsi="Arial" w:cs="Arial"/>
          <w:sz w:val="24"/>
          <w:szCs w:val="24"/>
        </w:rPr>
      </w:pPr>
      <w:r w:rsidRPr="0007266B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…………………………....................................................................................................</w:t>
      </w:r>
    </w:p>
    <w:p w14:paraId="7120735A" w14:textId="77777777" w:rsidR="00462448" w:rsidRPr="0007266B" w:rsidRDefault="00462448" w:rsidP="004D1F8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07266B">
        <w:rPr>
          <w:rFonts w:ascii="Arial" w:hAnsi="Arial" w:cs="Arial"/>
          <w:sz w:val="24"/>
          <w:szCs w:val="24"/>
        </w:rPr>
        <w:t>(pełna nazwa wykonawcy)</w:t>
      </w:r>
    </w:p>
    <w:p w14:paraId="04F633A4" w14:textId="77777777" w:rsidR="00462448" w:rsidRPr="0007266B" w:rsidRDefault="00462448" w:rsidP="004D1F89">
      <w:pPr>
        <w:spacing w:line="360" w:lineRule="auto"/>
        <w:rPr>
          <w:rFonts w:ascii="Arial" w:hAnsi="Arial" w:cs="Arial"/>
          <w:sz w:val="24"/>
          <w:szCs w:val="24"/>
        </w:rPr>
      </w:pPr>
    </w:p>
    <w:p w14:paraId="7427DC70" w14:textId="5305388A" w:rsidR="00462448" w:rsidRPr="0007266B" w:rsidRDefault="00462448" w:rsidP="004D1F89">
      <w:pPr>
        <w:spacing w:line="360" w:lineRule="auto"/>
        <w:rPr>
          <w:rFonts w:ascii="Arial" w:hAnsi="Arial" w:cs="Arial"/>
          <w:sz w:val="24"/>
          <w:szCs w:val="24"/>
        </w:rPr>
      </w:pPr>
      <w:r w:rsidRPr="0007266B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…………………………....................................................................................................</w:t>
      </w:r>
    </w:p>
    <w:p w14:paraId="3840A7EE" w14:textId="77777777" w:rsidR="00462448" w:rsidRPr="0007266B" w:rsidRDefault="00462448" w:rsidP="004D1F8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07266B">
        <w:rPr>
          <w:rFonts w:ascii="Arial" w:hAnsi="Arial" w:cs="Arial"/>
          <w:sz w:val="24"/>
          <w:szCs w:val="24"/>
        </w:rPr>
        <w:t>(adres siedziby wykonawcy)</w:t>
      </w:r>
    </w:p>
    <w:p w14:paraId="23771706" w14:textId="77777777" w:rsidR="00462448" w:rsidRPr="0007266B" w:rsidRDefault="00462448" w:rsidP="004D1F89">
      <w:pPr>
        <w:spacing w:line="360" w:lineRule="auto"/>
        <w:rPr>
          <w:rFonts w:ascii="Arial" w:hAnsi="Arial" w:cs="Arial"/>
          <w:sz w:val="24"/>
          <w:szCs w:val="24"/>
        </w:rPr>
      </w:pPr>
    </w:p>
    <w:p w14:paraId="2ABB188C" w14:textId="1A2905FE" w:rsidR="00462448" w:rsidRPr="0007266B" w:rsidRDefault="00462448" w:rsidP="004D1F89">
      <w:pPr>
        <w:spacing w:line="360" w:lineRule="auto"/>
        <w:rPr>
          <w:rFonts w:ascii="Arial" w:hAnsi="Arial" w:cs="Arial"/>
          <w:sz w:val="24"/>
          <w:szCs w:val="24"/>
        </w:rPr>
      </w:pPr>
      <w:r w:rsidRPr="0007266B">
        <w:rPr>
          <w:rFonts w:ascii="Arial" w:hAnsi="Arial" w:cs="Arial"/>
          <w:sz w:val="24"/>
          <w:szCs w:val="24"/>
        </w:rPr>
        <w:t>NIP  ...................................................</w:t>
      </w:r>
      <w:r w:rsidR="00123E37" w:rsidRPr="0007266B">
        <w:rPr>
          <w:rFonts w:ascii="Arial" w:hAnsi="Arial" w:cs="Arial"/>
          <w:sz w:val="24"/>
          <w:szCs w:val="24"/>
        </w:rPr>
        <w:tab/>
      </w:r>
      <w:r w:rsidR="00123E37" w:rsidRPr="0007266B">
        <w:rPr>
          <w:rFonts w:ascii="Arial" w:hAnsi="Arial" w:cs="Arial"/>
          <w:sz w:val="24"/>
          <w:szCs w:val="24"/>
        </w:rPr>
        <w:tab/>
      </w:r>
      <w:r w:rsidRPr="0007266B">
        <w:rPr>
          <w:rFonts w:ascii="Arial" w:hAnsi="Arial" w:cs="Arial"/>
          <w:sz w:val="24"/>
          <w:szCs w:val="24"/>
        </w:rPr>
        <w:t>REGON………………………………….</w:t>
      </w:r>
    </w:p>
    <w:p w14:paraId="66A984C1" w14:textId="77777777" w:rsidR="00462448" w:rsidRPr="0007266B" w:rsidRDefault="00462448" w:rsidP="004D1F89">
      <w:pPr>
        <w:spacing w:line="360" w:lineRule="auto"/>
        <w:rPr>
          <w:rFonts w:ascii="Arial" w:hAnsi="Arial" w:cs="Arial"/>
          <w:sz w:val="24"/>
          <w:szCs w:val="24"/>
        </w:rPr>
      </w:pPr>
    </w:p>
    <w:p w14:paraId="1056CE69" w14:textId="36F002DE" w:rsidR="00462448" w:rsidRPr="0007266B" w:rsidRDefault="00462448" w:rsidP="004D1F89">
      <w:pPr>
        <w:spacing w:line="360" w:lineRule="auto"/>
        <w:rPr>
          <w:rFonts w:ascii="Arial" w:hAnsi="Arial" w:cs="Arial"/>
          <w:sz w:val="24"/>
          <w:szCs w:val="24"/>
        </w:rPr>
      </w:pPr>
      <w:r w:rsidRPr="0007266B">
        <w:rPr>
          <w:rFonts w:ascii="Arial" w:hAnsi="Arial" w:cs="Arial"/>
          <w:sz w:val="24"/>
          <w:szCs w:val="24"/>
        </w:rPr>
        <w:t>Nr telefonu....................</w:t>
      </w:r>
      <w:r w:rsidR="008B5ADA" w:rsidRPr="0007266B">
        <w:rPr>
          <w:rFonts w:ascii="Arial" w:hAnsi="Arial" w:cs="Arial"/>
          <w:sz w:val="24"/>
          <w:szCs w:val="24"/>
        </w:rPr>
        <w:t>......................</w:t>
      </w:r>
      <w:r w:rsidR="00123E37" w:rsidRPr="0007266B">
        <w:rPr>
          <w:rFonts w:ascii="Arial" w:hAnsi="Arial" w:cs="Arial"/>
          <w:sz w:val="24"/>
          <w:szCs w:val="24"/>
        </w:rPr>
        <w:tab/>
      </w:r>
      <w:r w:rsidR="00123E37" w:rsidRPr="0007266B">
        <w:rPr>
          <w:rFonts w:ascii="Arial" w:hAnsi="Arial" w:cs="Arial"/>
          <w:sz w:val="24"/>
          <w:szCs w:val="24"/>
        </w:rPr>
        <w:tab/>
      </w:r>
      <w:r w:rsidRPr="0007266B">
        <w:rPr>
          <w:rFonts w:ascii="Arial" w:hAnsi="Arial" w:cs="Arial"/>
          <w:sz w:val="24"/>
          <w:szCs w:val="24"/>
        </w:rPr>
        <w:t>e-mail................................................</w:t>
      </w:r>
      <w:r w:rsidR="008B5ADA" w:rsidRPr="0007266B">
        <w:rPr>
          <w:rFonts w:ascii="Arial" w:hAnsi="Arial" w:cs="Arial"/>
          <w:sz w:val="24"/>
          <w:szCs w:val="24"/>
        </w:rPr>
        <w:t>...</w:t>
      </w:r>
    </w:p>
    <w:p w14:paraId="6D395401" w14:textId="77777777" w:rsidR="00462448" w:rsidRPr="0007266B" w:rsidRDefault="00462448" w:rsidP="004D1F89">
      <w:pPr>
        <w:widowControl w:val="0"/>
        <w:tabs>
          <w:tab w:val="left" w:pos="8460"/>
          <w:tab w:val="left" w:pos="891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5FEB662" w14:textId="1EBF27EA" w:rsidR="00462448" w:rsidRPr="0007266B" w:rsidRDefault="00462448" w:rsidP="004D1F89">
      <w:pPr>
        <w:widowControl w:val="0"/>
        <w:tabs>
          <w:tab w:val="left" w:pos="8460"/>
          <w:tab w:val="left" w:pos="891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7266B">
        <w:rPr>
          <w:rFonts w:ascii="Arial" w:hAnsi="Arial" w:cs="Arial"/>
          <w:sz w:val="24"/>
          <w:szCs w:val="24"/>
        </w:rPr>
        <w:t xml:space="preserve">w odpowiedzi na ogłoszenie o postępowaniu </w:t>
      </w:r>
      <w:r w:rsidR="002259A4" w:rsidRPr="0007266B">
        <w:rPr>
          <w:rFonts w:ascii="Arial" w:hAnsi="Arial" w:cs="Arial"/>
          <w:sz w:val="24"/>
          <w:szCs w:val="24"/>
        </w:rPr>
        <w:t>pn.</w:t>
      </w:r>
      <w:r w:rsidRPr="0007266B">
        <w:rPr>
          <w:rFonts w:ascii="Arial" w:hAnsi="Arial" w:cs="Arial"/>
          <w:sz w:val="24"/>
          <w:szCs w:val="24"/>
        </w:rPr>
        <w:t>:</w:t>
      </w:r>
    </w:p>
    <w:p w14:paraId="17A77923" w14:textId="502A82B6" w:rsidR="00462448" w:rsidRPr="0007266B" w:rsidRDefault="00462448" w:rsidP="00685E76">
      <w:pPr>
        <w:widowControl w:val="0"/>
        <w:tabs>
          <w:tab w:val="left" w:pos="8460"/>
          <w:tab w:val="left" w:pos="891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7266B">
        <w:rPr>
          <w:rFonts w:ascii="Arial" w:hAnsi="Arial" w:cs="Arial"/>
          <w:b/>
          <w:bCs/>
          <w:snapToGrid w:val="0"/>
          <w:sz w:val="24"/>
          <w:szCs w:val="24"/>
        </w:rPr>
        <w:t>„</w:t>
      </w:r>
      <w:r w:rsidR="00685E76" w:rsidRPr="00685E76">
        <w:rPr>
          <w:rFonts w:ascii="Arial" w:hAnsi="Arial" w:cs="Arial"/>
          <w:b/>
          <w:bCs/>
          <w:iCs/>
          <w:sz w:val="24"/>
          <w:szCs w:val="24"/>
        </w:rPr>
        <w:t>Dostawa oprogramowania biurowego na potrzeby Powiatowego Urzędu Pracy w Szczecinie</w:t>
      </w:r>
      <w:r w:rsidRPr="0007266B">
        <w:rPr>
          <w:rFonts w:ascii="Arial" w:hAnsi="Arial" w:cs="Arial"/>
          <w:b/>
          <w:bCs/>
          <w:snapToGrid w:val="0"/>
          <w:sz w:val="24"/>
          <w:szCs w:val="24"/>
        </w:rPr>
        <w:t>”,</w:t>
      </w:r>
    </w:p>
    <w:p w14:paraId="0EDEFBA6" w14:textId="77777777" w:rsidR="00462448" w:rsidRPr="0007266B" w:rsidRDefault="00462448" w:rsidP="004D1F89">
      <w:pPr>
        <w:widowControl w:val="0"/>
        <w:tabs>
          <w:tab w:val="left" w:pos="8460"/>
          <w:tab w:val="left" w:pos="8910"/>
        </w:tabs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FB342C0" w14:textId="3A39BADC" w:rsidR="00F70E72" w:rsidRPr="00685E76" w:rsidRDefault="00F70E72" w:rsidP="00685E76">
      <w:pPr>
        <w:pStyle w:val="Akapitzlist"/>
        <w:numPr>
          <w:ilvl w:val="0"/>
          <w:numId w:val="40"/>
        </w:numPr>
        <w:spacing w:line="360" w:lineRule="auto"/>
        <w:ind w:left="357" w:hanging="357"/>
        <w:jc w:val="both"/>
        <w:rPr>
          <w:rFonts w:ascii="Arial" w:hAnsi="Arial" w:cs="Arial"/>
          <w:b/>
          <w:sz w:val="24"/>
          <w:szCs w:val="24"/>
        </w:rPr>
      </w:pPr>
      <w:r w:rsidRPr="00685E76">
        <w:rPr>
          <w:rFonts w:ascii="Arial" w:hAnsi="Arial" w:cs="Arial"/>
          <w:sz w:val="24"/>
          <w:szCs w:val="24"/>
        </w:rPr>
        <w:t>Oferuję wykonanie zamówienia zgodnie z opisem przedmiotu zamówienia i na warunkach płatności określonych w SWZ za cenę umowną brutto:</w:t>
      </w:r>
    </w:p>
    <w:tbl>
      <w:tblPr>
        <w:tblW w:w="864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2459"/>
        <w:gridCol w:w="1593"/>
        <w:gridCol w:w="1325"/>
        <w:gridCol w:w="2552"/>
      </w:tblGrid>
      <w:tr w:rsidR="00635CF3" w:rsidRPr="007E766C" w14:paraId="562D9F8A" w14:textId="77777777" w:rsidTr="00685E76">
        <w:trPr>
          <w:trHeight w:val="841"/>
        </w:trPr>
        <w:tc>
          <w:tcPr>
            <w:tcW w:w="718" w:type="dxa"/>
            <w:vAlign w:val="center"/>
          </w:tcPr>
          <w:p w14:paraId="10AFFC46" w14:textId="77777777" w:rsidR="00635CF3" w:rsidRPr="007E766C" w:rsidRDefault="00635CF3" w:rsidP="004D1F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pacing w:val="4"/>
                <w:sz w:val="22"/>
                <w:szCs w:val="22"/>
              </w:rPr>
            </w:pPr>
            <w:r w:rsidRPr="007E766C">
              <w:rPr>
                <w:rFonts w:ascii="Arial" w:hAnsi="Arial" w:cs="Arial"/>
                <w:b/>
                <w:bCs/>
                <w:spacing w:val="4"/>
                <w:sz w:val="22"/>
                <w:szCs w:val="22"/>
              </w:rPr>
              <w:t>L. p.</w:t>
            </w:r>
          </w:p>
        </w:tc>
        <w:tc>
          <w:tcPr>
            <w:tcW w:w="2459" w:type="dxa"/>
            <w:vAlign w:val="center"/>
          </w:tcPr>
          <w:p w14:paraId="4A6DC586" w14:textId="77777777" w:rsidR="00635CF3" w:rsidRPr="007E766C" w:rsidRDefault="00635CF3" w:rsidP="004D1F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pacing w:val="4"/>
                <w:sz w:val="22"/>
                <w:szCs w:val="22"/>
              </w:rPr>
            </w:pPr>
            <w:r w:rsidRPr="007E766C">
              <w:rPr>
                <w:rFonts w:ascii="Arial" w:hAnsi="Arial" w:cs="Arial"/>
                <w:b/>
                <w:bCs/>
                <w:spacing w:val="4"/>
                <w:sz w:val="22"/>
                <w:szCs w:val="22"/>
              </w:rPr>
              <w:t>Rodzaj produktu</w:t>
            </w:r>
          </w:p>
        </w:tc>
        <w:tc>
          <w:tcPr>
            <w:tcW w:w="1593" w:type="dxa"/>
          </w:tcPr>
          <w:p w14:paraId="703F7314" w14:textId="77777777" w:rsidR="00635CF3" w:rsidRPr="007E766C" w:rsidRDefault="00635CF3" w:rsidP="004D1F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pacing w:val="4"/>
                <w:sz w:val="22"/>
                <w:szCs w:val="22"/>
              </w:rPr>
            </w:pPr>
            <w:r w:rsidRPr="007E766C">
              <w:rPr>
                <w:rFonts w:ascii="Arial" w:hAnsi="Arial" w:cs="Arial"/>
                <w:b/>
                <w:bCs/>
                <w:spacing w:val="4"/>
                <w:sz w:val="22"/>
                <w:szCs w:val="22"/>
              </w:rPr>
              <w:t>Cena jednostkowa brutto</w:t>
            </w:r>
          </w:p>
        </w:tc>
        <w:tc>
          <w:tcPr>
            <w:tcW w:w="1325" w:type="dxa"/>
            <w:vAlign w:val="center"/>
          </w:tcPr>
          <w:p w14:paraId="4D2EB875" w14:textId="77777777" w:rsidR="00635CF3" w:rsidRPr="007E766C" w:rsidRDefault="00635CF3" w:rsidP="004D1F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pacing w:val="4"/>
                <w:sz w:val="22"/>
                <w:szCs w:val="22"/>
              </w:rPr>
            </w:pPr>
            <w:r w:rsidRPr="007E766C">
              <w:rPr>
                <w:rFonts w:ascii="Arial" w:hAnsi="Arial" w:cs="Arial"/>
                <w:b/>
                <w:bCs/>
                <w:spacing w:val="4"/>
                <w:sz w:val="22"/>
                <w:szCs w:val="22"/>
              </w:rPr>
              <w:t>Ilość</w:t>
            </w:r>
          </w:p>
        </w:tc>
        <w:tc>
          <w:tcPr>
            <w:tcW w:w="2552" w:type="dxa"/>
            <w:vAlign w:val="center"/>
          </w:tcPr>
          <w:p w14:paraId="14673374" w14:textId="03603B18" w:rsidR="00635CF3" w:rsidRPr="007E766C" w:rsidRDefault="007E4B22" w:rsidP="004D1F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pacing w:val="4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</w:t>
            </w:r>
            <w:r w:rsidR="00635CF3" w:rsidRPr="00133218">
              <w:rPr>
                <w:rFonts w:ascii="Arial" w:hAnsi="Arial" w:cs="Arial"/>
                <w:b/>
                <w:sz w:val="22"/>
                <w:szCs w:val="22"/>
              </w:rPr>
              <w:t>artość brutto</w:t>
            </w:r>
          </w:p>
        </w:tc>
      </w:tr>
      <w:tr w:rsidR="00635CF3" w:rsidRPr="00133218" w14:paraId="2BC6F9B3" w14:textId="77777777" w:rsidTr="00685E76">
        <w:trPr>
          <w:trHeight w:val="166"/>
        </w:trPr>
        <w:tc>
          <w:tcPr>
            <w:tcW w:w="718" w:type="dxa"/>
            <w:vAlign w:val="center"/>
          </w:tcPr>
          <w:p w14:paraId="2F4E4607" w14:textId="77777777" w:rsidR="00635CF3" w:rsidRPr="00133218" w:rsidRDefault="00635CF3" w:rsidP="004D1F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pacing w:val="4"/>
              </w:rPr>
            </w:pPr>
            <w:r w:rsidRPr="00133218">
              <w:rPr>
                <w:rFonts w:ascii="Arial" w:hAnsi="Arial" w:cs="Arial"/>
                <w:b/>
                <w:bCs/>
                <w:spacing w:val="4"/>
              </w:rPr>
              <w:t>1</w:t>
            </w:r>
          </w:p>
        </w:tc>
        <w:tc>
          <w:tcPr>
            <w:tcW w:w="2459" w:type="dxa"/>
            <w:vAlign w:val="center"/>
          </w:tcPr>
          <w:p w14:paraId="68E14CAA" w14:textId="77777777" w:rsidR="00635CF3" w:rsidRPr="00133218" w:rsidRDefault="00635CF3" w:rsidP="004D1F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pacing w:val="4"/>
              </w:rPr>
            </w:pPr>
            <w:r w:rsidRPr="00133218">
              <w:rPr>
                <w:rFonts w:ascii="Arial" w:hAnsi="Arial" w:cs="Arial"/>
                <w:b/>
                <w:bCs/>
                <w:spacing w:val="4"/>
              </w:rPr>
              <w:t>2</w:t>
            </w:r>
          </w:p>
        </w:tc>
        <w:tc>
          <w:tcPr>
            <w:tcW w:w="1593" w:type="dxa"/>
          </w:tcPr>
          <w:p w14:paraId="2646F299" w14:textId="77777777" w:rsidR="00635CF3" w:rsidRPr="00133218" w:rsidRDefault="00635CF3" w:rsidP="004D1F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pacing w:val="4"/>
              </w:rPr>
            </w:pPr>
            <w:r w:rsidRPr="00133218">
              <w:rPr>
                <w:rFonts w:ascii="Arial" w:hAnsi="Arial" w:cs="Arial"/>
                <w:b/>
                <w:bCs/>
                <w:spacing w:val="4"/>
              </w:rPr>
              <w:t>3</w:t>
            </w:r>
          </w:p>
        </w:tc>
        <w:tc>
          <w:tcPr>
            <w:tcW w:w="1325" w:type="dxa"/>
            <w:vAlign w:val="center"/>
          </w:tcPr>
          <w:p w14:paraId="0AD58D16" w14:textId="77777777" w:rsidR="00635CF3" w:rsidRPr="00133218" w:rsidRDefault="00635CF3" w:rsidP="004D1F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pacing w:val="4"/>
              </w:rPr>
            </w:pPr>
            <w:r w:rsidRPr="00133218">
              <w:rPr>
                <w:rFonts w:ascii="Arial" w:hAnsi="Arial" w:cs="Arial"/>
                <w:b/>
                <w:bCs/>
                <w:spacing w:val="4"/>
              </w:rPr>
              <w:t>4</w:t>
            </w:r>
          </w:p>
        </w:tc>
        <w:tc>
          <w:tcPr>
            <w:tcW w:w="2552" w:type="dxa"/>
            <w:vAlign w:val="center"/>
          </w:tcPr>
          <w:p w14:paraId="3D922CA1" w14:textId="77777777" w:rsidR="00635CF3" w:rsidRPr="00133218" w:rsidRDefault="00635CF3" w:rsidP="004D1F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pacing w:val="4"/>
              </w:rPr>
            </w:pPr>
            <w:r w:rsidRPr="00133218">
              <w:rPr>
                <w:rFonts w:ascii="Arial" w:hAnsi="Arial" w:cs="Arial"/>
                <w:b/>
                <w:bCs/>
                <w:spacing w:val="4"/>
              </w:rPr>
              <w:t>5=3x4</w:t>
            </w:r>
          </w:p>
        </w:tc>
      </w:tr>
      <w:tr w:rsidR="00635CF3" w:rsidRPr="007E766C" w14:paraId="26AF1D67" w14:textId="77777777" w:rsidTr="00685E76">
        <w:trPr>
          <w:trHeight w:val="795"/>
        </w:trPr>
        <w:tc>
          <w:tcPr>
            <w:tcW w:w="718" w:type="dxa"/>
            <w:vAlign w:val="center"/>
          </w:tcPr>
          <w:p w14:paraId="0B66205F" w14:textId="77777777" w:rsidR="00635CF3" w:rsidRPr="007E766C" w:rsidRDefault="00635CF3" w:rsidP="004D1F89">
            <w:pPr>
              <w:spacing w:line="360" w:lineRule="auto"/>
              <w:jc w:val="center"/>
              <w:rPr>
                <w:rFonts w:ascii="Arial" w:hAnsi="Arial" w:cs="Arial"/>
                <w:bCs/>
                <w:spacing w:val="4"/>
                <w:sz w:val="22"/>
                <w:szCs w:val="22"/>
              </w:rPr>
            </w:pPr>
            <w:r w:rsidRPr="007E766C">
              <w:rPr>
                <w:rFonts w:ascii="Arial" w:hAnsi="Arial" w:cs="Arial"/>
                <w:bCs/>
                <w:spacing w:val="4"/>
                <w:sz w:val="22"/>
                <w:szCs w:val="22"/>
              </w:rPr>
              <w:t>1.</w:t>
            </w:r>
          </w:p>
        </w:tc>
        <w:tc>
          <w:tcPr>
            <w:tcW w:w="2459" w:type="dxa"/>
            <w:vAlign w:val="center"/>
          </w:tcPr>
          <w:p w14:paraId="67F495E8" w14:textId="3B0B1B64" w:rsidR="00635CF3" w:rsidRPr="007E766C" w:rsidRDefault="003871CC" w:rsidP="004D1F89">
            <w:pPr>
              <w:spacing w:line="360" w:lineRule="auto"/>
              <w:rPr>
                <w:rFonts w:ascii="Arial" w:hAnsi="Arial" w:cs="Arial"/>
                <w:bCs/>
                <w:spacing w:val="4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Oprogramowanie biurowe</w:t>
            </w:r>
          </w:p>
        </w:tc>
        <w:tc>
          <w:tcPr>
            <w:tcW w:w="1593" w:type="dxa"/>
          </w:tcPr>
          <w:p w14:paraId="2D27C45E" w14:textId="77777777" w:rsidR="00635CF3" w:rsidRPr="007E766C" w:rsidRDefault="00635CF3" w:rsidP="004D1F89">
            <w:pPr>
              <w:spacing w:line="360" w:lineRule="auto"/>
              <w:jc w:val="center"/>
              <w:rPr>
                <w:rFonts w:ascii="Arial" w:hAnsi="Arial" w:cs="Arial"/>
                <w:bCs/>
                <w:spacing w:val="4"/>
                <w:sz w:val="22"/>
                <w:szCs w:val="22"/>
                <w:highlight w:val="yellow"/>
              </w:rPr>
            </w:pPr>
          </w:p>
        </w:tc>
        <w:tc>
          <w:tcPr>
            <w:tcW w:w="1325" w:type="dxa"/>
            <w:vAlign w:val="center"/>
          </w:tcPr>
          <w:p w14:paraId="69A510E1" w14:textId="34268D57" w:rsidR="00635CF3" w:rsidRPr="007E766C" w:rsidRDefault="003871CC" w:rsidP="004D1F89">
            <w:pPr>
              <w:spacing w:line="360" w:lineRule="auto"/>
              <w:jc w:val="center"/>
              <w:rPr>
                <w:rFonts w:ascii="Arial" w:hAnsi="Arial" w:cs="Arial"/>
                <w:bCs/>
                <w:spacing w:val="4"/>
                <w:sz w:val="22"/>
                <w:szCs w:val="22"/>
              </w:rPr>
            </w:pPr>
            <w:r>
              <w:rPr>
                <w:rFonts w:ascii="Arial" w:hAnsi="Arial" w:cs="Arial"/>
                <w:bCs/>
                <w:spacing w:val="4"/>
                <w:sz w:val="22"/>
                <w:szCs w:val="22"/>
              </w:rPr>
              <w:t>3</w:t>
            </w:r>
            <w:r w:rsidR="00635CF3" w:rsidRPr="00976586">
              <w:rPr>
                <w:rFonts w:ascii="Arial" w:hAnsi="Arial" w:cs="Arial"/>
                <w:bCs/>
                <w:spacing w:val="4"/>
                <w:sz w:val="22"/>
                <w:szCs w:val="22"/>
              </w:rPr>
              <w:t>5 sztuk</w:t>
            </w:r>
          </w:p>
        </w:tc>
        <w:tc>
          <w:tcPr>
            <w:tcW w:w="2552" w:type="dxa"/>
            <w:vAlign w:val="center"/>
          </w:tcPr>
          <w:p w14:paraId="7C85738F" w14:textId="77777777" w:rsidR="00635CF3" w:rsidRPr="007E766C" w:rsidRDefault="00635CF3" w:rsidP="004D1F89">
            <w:pPr>
              <w:spacing w:line="360" w:lineRule="auto"/>
              <w:jc w:val="center"/>
              <w:rPr>
                <w:rFonts w:ascii="Arial" w:hAnsi="Arial" w:cs="Arial"/>
                <w:bCs/>
                <w:spacing w:val="4"/>
                <w:sz w:val="22"/>
                <w:szCs w:val="22"/>
              </w:rPr>
            </w:pPr>
          </w:p>
        </w:tc>
      </w:tr>
    </w:tbl>
    <w:p w14:paraId="36F0CB51" w14:textId="77777777" w:rsidR="00F70E72" w:rsidRDefault="00F70E72" w:rsidP="004D1F89">
      <w:pPr>
        <w:spacing w:line="360" w:lineRule="auto"/>
        <w:jc w:val="both"/>
        <w:rPr>
          <w:rFonts w:ascii="Arial" w:hAnsi="Arial" w:cs="Arial"/>
        </w:rPr>
      </w:pPr>
    </w:p>
    <w:p w14:paraId="5302739F" w14:textId="77777777" w:rsidR="00F70E72" w:rsidRPr="00F70E72" w:rsidRDefault="00F70E72" w:rsidP="00685E76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0E72">
        <w:rPr>
          <w:rFonts w:ascii="Arial" w:hAnsi="Arial" w:cs="Arial"/>
          <w:sz w:val="24"/>
          <w:szCs w:val="24"/>
        </w:rPr>
        <w:t>Oświadczam, że oferta nie zawiera/ zawiera (właściwe podkreślić) informacji stanowiących tajemnicę przedsiębiorstwa w rozumieniu ustawy z dnia 16 kwietnia 1993 r. o zwalczaniu nieuczciwej konkurencji. Informacje takie zawarte są w następujących dokumentach:</w:t>
      </w:r>
    </w:p>
    <w:p w14:paraId="201A7C3F" w14:textId="77777777" w:rsidR="00F70E72" w:rsidRPr="00F70E72" w:rsidRDefault="00F70E72" w:rsidP="00F70E72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F70E72">
        <w:rPr>
          <w:rFonts w:ascii="Arial" w:hAnsi="Arial" w:cs="Arial"/>
          <w:sz w:val="24"/>
          <w:szCs w:val="24"/>
        </w:rPr>
        <w:lastRenderedPageBreak/>
        <w:t>.................................................................................</w:t>
      </w:r>
    </w:p>
    <w:p w14:paraId="331D3C6D" w14:textId="77777777" w:rsidR="00F70E72" w:rsidRPr="00F70E72" w:rsidRDefault="00F70E72" w:rsidP="00F70E72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F70E72">
        <w:rPr>
          <w:rFonts w:ascii="Arial" w:hAnsi="Arial" w:cs="Arial"/>
          <w:sz w:val="24"/>
          <w:szCs w:val="24"/>
        </w:rPr>
        <w:t>.................................................................................</w:t>
      </w:r>
    </w:p>
    <w:p w14:paraId="03A3FCA4" w14:textId="77777777" w:rsidR="00F70E72" w:rsidRPr="00F70E72" w:rsidRDefault="00F70E72" w:rsidP="00F70E72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F70E72">
        <w:rPr>
          <w:rFonts w:ascii="Arial" w:hAnsi="Arial" w:cs="Arial"/>
          <w:sz w:val="24"/>
          <w:szCs w:val="24"/>
        </w:rPr>
        <w:t>.................................................................................</w:t>
      </w:r>
    </w:p>
    <w:p w14:paraId="451FC74A" w14:textId="77777777" w:rsidR="00F70E72" w:rsidRPr="00F70E72" w:rsidRDefault="00F70E72" w:rsidP="00F70E72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F70E72">
        <w:rPr>
          <w:rFonts w:ascii="Arial" w:hAnsi="Arial" w:cs="Arial"/>
          <w:sz w:val="24"/>
          <w:szCs w:val="24"/>
        </w:rPr>
        <w:t>Uzasadnienie, iż zastrzeżone informacje stanowią tajemnicę przedsiębiorstwa:</w:t>
      </w:r>
    </w:p>
    <w:p w14:paraId="6F2D460F" w14:textId="77777777" w:rsidR="00F70E72" w:rsidRPr="00F70E72" w:rsidRDefault="00F70E72" w:rsidP="00F70E72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F70E7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36E5A808" w14:textId="77777777" w:rsidR="00F70E72" w:rsidRPr="00F70E72" w:rsidRDefault="00F70E72" w:rsidP="00F70E72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F70E7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36C1B0B" w14:textId="77777777" w:rsidR="00F70E72" w:rsidRPr="00F70E72" w:rsidRDefault="00F70E72" w:rsidP="00F70E72">
      <w:pPr>
        <w:spacing w:line="360" w:lineRule="auto"/>
        <w:ind w:left="357"/>
        <w:jc w:val="both"/>
        <w:rPr>
          <w:rFonts w:ascii="Arial" w:hAnsi="Arial" w:cs="Arial"/>
          <w:b/>
          <w:sz w:val="24"/>
          <w:szCs w:val="24"/>
        </w:rPr>
      </w:pPr>
      <w:r w:rsidRPr="00F70E72">
        <w:rPr>
          <w:rFonts w:ascii="Arial" w:hAnsi="Arial" w:cs="Arial"/>
          <w:b/>
          <w:sz w:val="24"/>
          <w:szCs w:val="24"/>
        </w:rPr>
        <w:t>Uwaga! W przypadku braku wykazania, że informacje zastrzeżone stanowią tajemnicę przedsiębiorstwa lub niewystarczającego uzasadnienia, informacje te zostaną uznane za jawne.</w:t>
      </w:r>
    </w:p>
    <w:p w14:paraId="0A03F429" w14:textId="77777777" w:rsidR="0007266B" w:rsidRPr="00F70E72" w:rsidRDefault="0007266B" w:rsidP="00F70E72">
      <w:pPr>
        <w:spacing w:line="360" w:lineRule="auto"/>
        <w:ind w:left="357"/>
        <w:jc w:val="both"/>
        <w:rPr>
          <w:rFonts w:ascii="Arial" w:hAnsi="Arial" w:cs="Arial"/>
          <w:b/>
          <w:sz w:val="24"/>
          <w:szCs w:val="24"/>
        </w:rPr>
      </w:pPr>
    </w:p>
    <w:p w14:paraId="559D98A7" w14:textId="77777777" w:rsidR="00F70E72" w:rsidRPr="00F70E72" w:rsidRDefault="00F70E72" w:rsidP="00F70E72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0E72">
        <w:rPr>
          <w:rFonts w:ascii="Arial" w:hAnsi="Arial" w:cs="Arial"/>
          <w:sz w:val="24"/>
          <w:szCs w:val="24"/>
        </w:rPr>
        <w:t>Oświadczam(y),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041ACBBC" w14:textId="77777777" w:rsidR="00F70E72" w:rsidRPr="00F70E72" w:rsidRDefault="00F70E72" w:rsidP="00F70E72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1410C2A1" w14:textId="77777777" w:rsidR="00F70E72" w:rsidRPr="00F70E72" w:rsidRDefault="00F70E72" w:rsidP="00F70E72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0E72">
        <w:rPr>
          <w:rFonts w:ascii="Arial" w:hAnsi="Arial" w:cs="Arial"/>
          <w:sz w:val="24"/>
          <w:szCs w:val="24"/>
        </w:rPr>
        <w:t>Oświadczam, że podmiot, który reprezentuję to:</w:t>
      </w:r>
    </w:p>
    <w:p w14:paraId="620761F8" w14:textId="77777777" w:rsidR="00F70E72" w:rsidRPr="00F70E72" w:rsidRDefault="00F70E72" w:rsidP="00F70E72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F70E72">
        <w:rPr>
          <w:rFonts w:ascii="Arial" w:hAnsi="Arial" w:cs="Arial"/>
          <w:b/>
          <w:sz w:val="24"/>
          <w:szCs w:val="24"/>
        </w:rPr>
        <w:t xml:space="preserve">□ </w:t>
      </w:r>
      <w:r w:rsidRPr="00F70E72">
        <w:rPr>
          <w:rFonts w:ascii="Arial" w:hAnsi="Arial" w:cs="Arial"/>
          <w:sz w:val="24"/>
          <w:szCs w:val="24"/>
          <w:lang w:eastAsia="ar-SA"/>
        </w:rPr>
        <w:t>mikroprzedsiębiorstwo*</w:t>
      </w:r>
      <w:r w:rsidRPr="00F70E72">
        <w:rPr>
          <w:rFonts w:ascii="Arial" w:hAnsi="Arial" w:cs="Arial"/>
          <w:sz w:val="24"/>
          <w:szCs w:val="24"/>
        </w:rPr>
        <w:t xml:space="preserve"> </w:t>
      </w:r>
    </w:p>
    <w:p w14:paraId="50464BDF" w14:textId="77777777" w:rsidR="00F70E72" w:rsidRPr="00F70E72" w:rsidRDefault="00F70E72" w:rsidP="00F70E72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F70E72">
        <w:rPr>
          <w:rFonts w:ascii="Arial" w:hAnsi="Arial" w:cs="Arial"/>
          <w:b/>
          <w:sz w:val="24"/>
          <w:szCs w:val="24"/>
        </w:rPr>
        <w:t xml:space="preserve">□ </w:t>
      </w:r>
      <w:r w:rsidRPr="00F70E72">
        <w:rPr>
          <w:rFonts w:ascii="Arial" w:hAnsi="Arial" w:cs="Arial"/>
          <w:sz w:val="24"/>
          <w:szCs w:val="24"/>
          <w:lang w:eastAsia="ar-SA"/>
        </w:rPr>
        <w:t>małe przedsiębiorstwo*</w:t>
      </w:r>
    </w:p>
    <w:p w14:paraId="33D98F9E" w14:textId="77777777" w:rsidR="00F70E72" w:rsidRPr="00F70E72" w:rsidRDefault="00F70E72" w:rsidP="00F70E72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F70E72">
        <w:rPr>
          <w:rFonts w:ascii="Arial" w:hAnsi="Arial" w:cs="Arial"/>
          <w:b/>
          <w:sz w:val="24"/>
          <w:szCs w:val="24"/>
        </w:rPr>
        <w:t xml:space="preserve">□ </w:t>
      </w:r>
      <w:r w:rsidRPr="00F70E72">
        <w:rPr>
          <w:rFonts w:ascii="Arial" w:hAnsi="Arial" w:cs="Arial"/>
          <w:sz w:val="24"/>
          <w:szCs w:val="24"/>
        </w:rPr>
        <w:t>średnie</w:t>
      </w:r>
      <w:r w:rsidRPr="00F70E72">
        <w:rPr>
          <w:rFonts w:ascii="Arial" w:hAnsi="Arial" w:cs="Arial"/>
          <w:b/>
          <w:sz w:val="24"/>
          <w:szCs w:val="24"/>
        </w:rPr>
        <w:t xml:space="preserve"> </w:t>
      </w:r>
      <w:r w:rsidRPr="00F70E72">
        <w:rPr>
          <w:rFonts w:ascii="Arial" w:hAnsi="Arial" w:cs="Arial"/>
          <w:sz w:val="24"/>
          <w:szCs w:val="24"/>
          <w:lang w:eastAsia="ar-SA"/>
        </w:rPr>
        <w:t>przedsiębiorstwo*</w:t>
      </w:r>
    </w:p>
    <w:p w14:paraId="3C675F90" w14:textId="77777777" w:rsidR="00F70E72" w:rsidRPr="00F70E72" w:rsidRDefault="00F70E72" w:rsidP="00F70E72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F70E72">
        <w:rPr>
          <w:rFonts w:ascii="Arial" w:hAnsi="Arial" w:cs="Arial"/>
          <w:b/>
          <w:sz w:val="24"/>
          <w:szCs w:val="24"/>
        </w:rPr>
        <w:t xml:space="preserve">□ </w:t>
      </w:r>
      <w:r w:rsidRPr="00F70E72">
        <w:rPr>
          <w:rFonts w:ascii="Arial" w:hAnsi="Arial" w:cs="Arial"/>
          <w:sz w:val="24"/>
          <w:szCs w:val="24"/>
        </w:rPr>
        <w:t>jednoosobowa działalność gospodarcza</w:t>
      </w:r>
    </w:p>
    <w:p w14:paraId="64C9F5DF" w14:textId="77777777" w:rsidR="00F70E72" w:rsidRPr="00F70E72" w:rsidRDefault="00F70E72" w:rsidP="00F70E72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F70E72">
        <w:rPr>
          <w:rFonts w:ascii="Arial" w:hAnsi="Arial" w:cs="Arial"/>
          <w:b/>
          <w:sz w:val="24"/>
          <w:szCs w:val="24"/>
        </w:rPr>
        <w:t xml:space="preserve">□ </w:t>
      </w:r>
      <w:r w:rsidRPr="00F70E72">
        <w:rPr>
          <w:rFonts w:ascii="Arial" w:hAnsi="Arial" w:cs="Arial"/>
          <w:sz w:val="24"/>
          <w:szCs w:val="24"/>
        </w:rPr>
        <w:t>osoba fizyczna nieprowadząca działalności gospodarczej</w:t>
      </w:r>
    </w:p>
    <w:p w14:paraId="32EA4EB2" w14:textId="77777777" w:rsidR="00F70E72" w:rsidRPr="00F70E72" w:rsidRDefault="00F70E72" w:rsidP="00F70E72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F70E72">
        <w:rPr>
          <w:rFonts w:ascii="Arial" w:hAnsi="Arial" w:cs="Arial"/>
          <w:b/>
          <w:sz w:val="24"/>
          <w:szCs w:val="24"/>
        </w:rPr>
        <w:t xml:space="preserve">□ </w:t>
      </w:r>
      <w:r w:rsidRPr="00F70E72">
        <w:rPr>
          <w:rFonts w:ascii="Arial" w:hAnsi="Arial" w:cs="Arial"/>
          <w:sz w:val="24"/>
          <w:szCs w:val="24"/>
        </w:rPr>
        <w:t>inny rodzaj</w:t>
      </w:r>
    </w:p>
    <w:p w14:paraId="61D9BE9B" w14:textId="77777777" w:rsidR="00F70E72" w:rsidRPr="00F70E72" w:rsidRDefault="00F70E72" w:rsidP="00F70E72">
      <w:pPr>
        <w:tabs>
          <w:tab w:val="left" w:pos="3969"/>
        </w:tabs>
        <w:spacing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79722622" w14:textId="77777777" w:rsidR="00F70E72" w:rsidRPr="00F70E72" w:rsidRDefault="00F70E72" w:rsidP="00F70E72">
      <w:pPr>
        <w:spacing w:line="360" w:lineRule="auto"/>
        <w:ind w:left="35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0E72">
        <w:rPr>
          <w:rFonts w:ascii="Arial" w:eastAsia="Calibri" w:hAnsi="Arial" w:cs="Arial"/>
          <w:sz w:val="24"/>
          <w:szCs w:val="24"/>
          <w:lang w:eastAsia="en-US"/>
        </w:rPr>
        <w:t>Uwaga – w przypadku wykonawców wspólnie ubiegających się o udzielenie zamówienia powyższe oświadczenie należy złożyć dla każdego z wykonawców oddzielnie.</w:t>
      </w:r>
    </w:p>
    <w:p w14:paraId="2B2DE0C9" w14:textId="77777777" w:rsidR="00F70E72" w:rsidRPr="00F70E72" w:rsidRDefault="00F70E72" w:rsidP="00F70E72">
      <w:pPr>
        <w:spacing w:line="360" w:lineRule="auto"/>
        <w:ind w:left="357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1A15515E" w14:textId="77777777" w:rsidR="00F70E72" w:rsidRPr="00F70E72" w:rsidRDefault="00F70E72" w:rsidP="00F70E72">
      <w:pPr>
        <w:spacing w:line="360" w:lineRule="auto"/>
        <w:ind w:left="35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F70E72">
        <w:rPr>
          <w:rFonts w:ascii="Arial" w:hAnsi="Arial" w:cs="Arial"/>
          <w:sz w:val="24"/>
          <w:szCs w:val="24"/>
          <w:lang w:eastAsia="ar-SA"/>
        </w:rPr>
        <w:t xml:space="preserve">*w rozumieniu </w:t>
      </w:r>
      <w:r w:rsidRPr="00F70E72">
        <w:rPr>
          <w:rFonts w:ascii="Arial" w:eastAsia="Calibri" w:hAnsi="Arial" w:cs="Arial"/>
          <w:bCs/>
          <w:sz w:val="24"/>
          <w:szCs w:val="24"/>
          <w:lang w:eastAsia="en-US"/>
        </w:rPr>
        <w:t>Ustawy z dnia 6 marca 2018 r. Prawo Przedsiębiorców</w:t>
      </w:r>
    </w:p>
    <w:p w14:paraId="3EDF4E87" w14:textId="77777777" w:rsidR="00F70E72" w:rsidRPr="00F70E72" w:rsidRDefault="00F70E72" w:rsidP="00F70E72">
      <w:pPr>
        <w:spacing w:line="360" w:lineRule="auto"/>
        <w:ind w:left="357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14:paraId="17D4608B" w14:textId="77777777" w:rsidR="00F70E72" w:rsidRPr="00F70E72" w:rsidRDefault="00F70E72" w:rsidP="00F70E72">
      <w:pPr>
        <w:widowControl w:val="0"/>
        <w:numPr>
          <w:ilvl w:val="0"/>
          <w:numId w:val="11"/>
        </w:numPr>
        <w:autoSpaceDE w:val="0"/>
        <w:autoSpaceDN w:val="0"/>
        <w:spacing w:line="360" w:lineRule="auto"/>
        <w:rPr>
          <w:rFonts w:ascii="Arial" w:hAnsi="Arial" w:cs="Arial"/>
          <w:sz w:val="24"/>
          <w:szCs w:val="24"/>
          <w:lang w:eastAsia="zh-CN"/>
        </w:rPr>
      </w:pPr>
      <w:r w:rsidRPr="00F70E72">
        <w:rPr>
          <w:rFonts w:ascii="Arial" w:hAnsi="Arial" w:cs="Arial"/>
          <w:sz w:val="24"/>
          <w:szCs w:val="24"/>
          <w:lang w:eastAsia="zh-CN"/>
        </w:rPr>
        <w:t>Informacje dodatkowe:</w:t>
      </w:r>
    </w:p>
    <w:p w14:paraId="4988839F" w14:textId="0D26B2B6" w:rsidR="00F70E72" w:rsidRPr="00F70E72" w:rsidRDefault="00F70E72" w:rsidP="00F70E72">
      <w:pPr>
        <w:spacing w:line="360" w:lineRule="auto"/>
        <w:ind w:left="35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0E72">
        <w:rPr>
          <w:rFonts w:ascii="Arial" w:hAnsi="Arial" w:cs="Arial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54C823E" w14:textId="77777777" w:rsidR="003E60DF" w:rsidRPr="00F70E72" w:rsidRDefault="003E60DF" w:rsidP="004D1F89">
      <w:pPr>
        <w:spacing w:line="360" w:lineRule="auto"/>
        <w:ind w:left="360"/>
        <w:jc w:val="both"/>
        <w:rPr>
          <w:rFonts w:ascii="Arial" w:hAnsi="Arial" w:cs="Arial"/>
          <w:sz w:val="24"/>
          <w:szCs w:val="24"/>
          <w:lang w:eastAsia="zh-CN"/>
        </w:rPr>
      </w:pPr>
    </w:p>
    <w:p w14:paraId="43B42BF8" w14:textId="77777777" w:rsidR="003E60DF" w:rsidRPr="00F70E72" w:rsidRDefault="003E60DF" w:rsidP="004D1F89">
      <w:pPr>
        <w:spacing w:line="360" w:lineRule="auto"/>
        <w:ind w:left="360"/>
        <w:jc w:val="both"/>
        <w:rPr>
          <w:rFonts w:ascii="Arial" w:hAnsi="Arial" w:cs="Arial"/>
          <w:sz w:val="24"/>
          <w:szCs w:val="24"/>
          <w:lang w:eastAsia="zh-CN"/>
        </w:rPr>
      </w:pPr>
    </w:p>
    <w:p w14:paraId="48AC135A" w14:textId="77777777" w:rsidR="00667938" w:rsidRPr="00F70E72" w:rsidRDefault="00667938" w:rsidP="004D1F89">
      <w:pPr>
        <w:spacing w:line="360" w:lineRule="auto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F70E72">
        <w:rPr>
          <w:rFonts w:ascii="Arial" w:hAnsi="Arial" w:cs="Arial"/>
          <w:b/>
          <w:color w:val="FF0000"/>
          <w:sz w:val="24"/>
          <w:szCs w:val="24"/>
          <w:u w:val="single"/>
        </w:rPr>
        <w:t>Uwaga !</w:t>
      </w:r>
    </w:p>
    <w:p w14:paraId="035959A6" w14:textId="13B7B01C" w:rsidR="00C03726" w:rsidRPr="00F70E72" w:rsidRDefault="00667938" w:rsidP="004D1F89">
      <w:pPr>
        <w:spacing w:line="360" w:lineRule="auto"/>
        <w:jc w:val="both"/>
        <w:rPr>
          <w:rFonts w:ascii="Arial" w:hAnsi="Arial" w:cs="Arial"/>
          <w:sz w:val="24"/>
          <w:szCs w:val="24"/>
          <w:lang w:eastAsia="zh-CN"/>
        </w:rPr>
      </w:pPr>
      <w:r w:rsidRPr="00F70E72">
        <w:rPr>
          <w:rFonts w:ascii="Arial" w:hAnsi="Arial" w:cs="Arial"/>
          <w:b/>
          <w:color w:val="FF0000"/>
          <w:sz w:val="24"/>
          <w:szCs w:val="24"/>
          <w:u w:val="single"/>
        </w:rPr>
        <w:lastRenderedPageBreak/>
        <w:t>Należy sporządzić i przekazać</w:t>
      </w:r>
      <w:r w:rsidRPr="00F70E72">
        <w:rPr>
          <w:rFonts w:ascii="Arial" w:hAnsi="Arial" w:cs="Arial"/>
          <w:color w:val="FF0000"/>
          <w:sz w:val="24"/>
          <w:szCs w:val="24"/>
        </w:rPr>
        <w:t xml:space="preserve"> zgodnie z </w:t>
      </w:r>
      <w:r w:rsidRPr="00F70E72">
        <w:rPr>
          <w:rFonts w:ascii="Arial" w:hAnsi="Arial" w:cs="Arial"/>
          <w:i/>
          <w:color w:val="FF0000"/>
          <w:sz w:val="24"/>
          <w:szCs w:val="24"/>
        </w:rPr>
        <w:t xml:space="preserve">Rozporządzeniem Prezesa Rady Ministrów z dnia 30 grudnia 2020r. </w:t>
      </w:r>
      <w:r w:rsidRPr="00F70E72">
        <w:rPr>
          <w:rFonts w:ascii="Arial" w:hAnsi="Arial" w:cs="Arial"/>
          <w:i/>
          <w:iCs/>
          <w:color w:val="FF0000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  <w:r w:rsidR="001A41B3" w:rsidRPr="00F70E72">
        <w:rPr>
          <w:rFonts w:ascii="Arial" w:hAnsi="Arial" w:cs="Arial"/>
          <w:i/>
          <w:iCs/>
          <w:color w:val="FF0000"/>
          <w:sz w:val="24"/>
          <w:szCs w:val="24"/>
        </w:rPr>
        <w:t xml:space="preserve"> </w:t>
      </w:r>
    </w:p>
    <w:sectPr w:rsidR="00C03726" w:rsidRPr="00F70E72" w:rsidSect="004D4D37">
      <w:footerReference w:type="default" r:id="rId8"/>
      <w:headerReference w:type="first" r:id="rId9"/>
      <w:footerReference w:type="first" r:id="rId10"/>
      <w:pgSz w:w="11906" w:h="16838" w:code="9"/>
      <w:pgMar w:top="794" w:right="1418" w:bottom="73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54072" w14:textId="77777777" w:rsidR="00A871D6" w:rsidRDefault="00A871D6" w:rsidP="00C73D97">
      <w:r>
        <w:separator/>
      </w:r>
    </w:p>
  </w:endnote>
  <w:endnote w:type="continuationSeparator" w:id="0">
    <w:p w14:paraId="012C20AE" w14:textId="77777777" w:rsidR="00A871D6" w:rsidRDefault="00A871D6" w:rsidP="00C73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4"/>
        <w:szCs w:val="24"/>
      </w:rPr>
      <w:id w:val="-1248645788"/>
      <w:docPartObj>
        <w:docPartGallery w:val="Page Numbers (Bottom of Page)"/>
        <w:docPartUnique/>
      </w:docPartObj>
    </w:sdtPr>
    <w:sdtContent>
      <w:p w14:paraId="03DA4F1E" w14:textId="77777777" w:rsidR="0007266B" w:rsidRDefault="0007266B" w:rsidP="0007266B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</w:p>
      <w:p w14:paraId="1A2BC956" w14:textId="4D7E5D9E" w:rsidR="003E60DF" w:rsidRPr="0007266B" w:rsidRDefault="0007266B" w:rsidP="0007266B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07266B">
          <w:rPr>
            <w:rFonts w:ascii="Arial" w:hAnsi="Arial" w:cs="Arial"/>
            <w:sz w:val="24"/>
            <w:szCs w:val="24"/>
          </w:rPr>
          <w:t xml:space="preserve">Strona | </w:t>
        </w:r>
        <w:r w:rsidRPr="0007266B">
          <w:rPr>
            <w:rFonts w:ascii="Arial" w:hAnsi="Arial" w:cs="Arial"/>
            <w:sz w:val="24"/>
            <w:szCs w:val="24"/>
          </w:rPr>
          <w:fldChar w:fldCharType="begin"/>
        </w:r>
        <w:r w:rsidRPr="0007266B">
          <w:rPr>
            <w:rFonts w:ascii="Arial" w:hAnsi="Arial" w:cs="Arial"/>
            <w:sz w:val="24"/>
            <w:szCs w:val="24"/>
          </w:rPr>
          <w:instrText>PAGE   \* MERGEFORMAT</w:instrText>
        </w:r>
        <w:r w:rsidRPr="0007266B">
          <w:rPr>
            <w:rFonts w:ascii="Arial" w:hAnsi="Arial" w:cs="Arial"/>
            <w:sz w:val="24"/>
            <w:szCs w:val="24"/>
          </w:rPr>
          <w:fldChar w:fldCharType="separate"/>
        </w:r>
        <w:r w:rsidR="003871CC">
          <w:rPr>
            <w:rFonts w:ascii="Arial" w:hAnsi="Arial" w:cs="Arial"/>
            <w:noProof/>
            <w:sz w:val="24"/>
            <w:szCs w:val="24"/>
          </w:rPr>
          <w:t>5</w:t>
        </w:r>
        <w:r w:rsidRPr="0007266B">
          <w:rPr>
            <w:rFonts w:ascii="Arial" w:hAnsi="Arial" w:cs="Arial"/>
            <w:sz w:val="24"/>
            <w:szCs w:val="24"/>
          </w:rPr>
          <w:fldChar w:fldCharType="end"/>
        </w:r>
        <w:r w:rsidRPr="0007266B">
          <w:rPr>
            <w:rFonts w:ascii="Arial" w:hAnsi="Arial" w:cs="Arial"/>
            <w:sz w:val="24"/>
            <w:szCs w:val="24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4"/>
        <w:szCs w:val="24"/>
      </w:rPr>
      <w:id w:val="-320744679"/>
      <w:docPartObj>
        <w:docPartGallery w:val="Page Numbers (Bottom of Page)"/>
        <w:docPartUnique/>
      </w:docPartObj>
    </w:sdtPr>
    <w:sdtContent>
      <w:p w14:paraId="4DD679BC" w14:textId="77777777" w:rsidR="0007266B" w:rsidRDefault="0007266B" w:rsidP="0007266B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</w:p>
      <w:p w14:paraId="4D757B74" w14:textId="0D31E2CD" w:rsidR="00586F3D" w:rsidRPr="0007266B" w:rsidRDefault="0007266B" w:rsidP="0007266B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07266B">
          <w:rPr>
            <w:rFonts w:ascii="Arial" w:hAnsi="Arial" w:cs="Arial"/>
            <w:sz w:val="24"/>
            <w:szCs w:val="24"/>
          </w:rPr>
          <w:t xml:space="preserve">Strona | </w:t>
        </w:r>
        <w:r w:rsidRPr="0007266B">
          <w:rPr>
            <w:rFonts w:ascii="Arial" w:hAnsi="Arial" w:cs="Arial"/>
            <w:sz w:val="24"/>
            <w:szCs w:val="24"/>
          </w:rPr>
          <w:fldChar w:fldCharType="begin"/>
        </w:r>
        <w:r w:rsidRPr="0007266B">
          <w:rPr>
            <w:rFonts w:ascii="Arial" w:hAnsi="Arial" w:cs="Arial"/>
            <w:sz w:val="24"/>
            <w:szCs w:val="24"/>
          </w:rPr>
          <w:instrText>PAGE   \* MERGEFORMAT</w:instrText>
        </w:r>
        <w:r w:rsidRPr="0007266B">
          <w:rPr>
            <w:rFonts w:ascii="Arial" w:hAnsi="Arial" w:cs="Arial"/>
            <w:sz w:val="24"/>
            <w:szCs w:val="24"/>
          </w:rPr>
          <w:fldChar w:fldCharType="separate"/>
        </w:r>
        <w:r w:rsidR="003871CC">
          <w:rPr>
            <w:rFonts w:ascii="Arial" w:hAnsi="Arial" w:cs="Arial"/>
            <w:noProof/>
            <w:sz w:val="24"/>
            <w:szCs w:val="24"/>
          </w:rPr>
          <w:t>1</w:t>
        </w:r>
        <w:r w:rsidRPr="0007266B">
          <w:rPr>
            <w:rFonts w:ascii="Arial" w:hAnsi="Arial" w:cs="Arial"/>
            <w:sz w:val="24"/>
            <w:szCs w:val="24"/>
          </w:rPr>
          <w:fldChar w:fldCharType="end"/>
        </w:r>
        <w:r w:rsidRPr="0007266B">
          <w:rPr>
            <w:rFonts w:ascii="Arial" w:hAnsi="Arial" w:cs="Arial"/>
            <w:sz w:val="24"/>
            <w:szCs w:val="24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570B1" w14:textId="77777777" w:rsidR="00A871D6" w:rsidRDefault="00A871D6" w:rsidP="00C73D97">
      <w:r>
        <w:separator/>
      </w:r>
    </w:p>
  </w:footnote>
  <w:footnote w:type="continuationSeparator" w:id="0">
    <w:p w14:paraId="1B474310" w14:textId="77777777" w:rsidR="00A871D6" w:rsidRDefault="00A871D6" w:rsidP="00C73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3" w:type="dxa"/>
      <w:tblInd w:w="-4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16"/>
      <w:gridCol w:w="2566"/>
      <w:gridCol w:w="3544"/>
      <w:gridCol w:w="1857"/>
    </w:tblGrid>
    <w:tr w:rsidR="0007266B" w:rsidRPr="0007266B" w14:paraId="5234B97B" w14:textId="77777777" w:rsidTr="0007266B">
      <w:tc>
        <w:tcPr>
          <w:tcW w:w="2216" w:type="dxa"/>
          <w:vMerge w:val="restart"/>
          <w:tcBorders>
            <w:top w:val="nil"/>
            <w:left w:val="nil"/>
            <w:bottom w:val="nil"/>
            <w:right w:val="nil"/>
          </w:tcBorders>
          <w:vAlign w:val="center"/>
        </w:tcPr>
        <w:p w14:paraId="638F0BCB" w14:textId="77777777" w:rsidR="0007266B" w:rsidRPr="0007266B" w:rsidRDefault="0007266B" w:rsidP="0007266B">
          <w:pPr>
            <w:ind w:left="-250" w:right="-250"/>
            <w:rPr>
              <w:rFonts w:ascii="Calibri" w:eastAsia="Calibri" w:hAnsi="Calibri" w:cs="Arial"/>
              <w:sz w:val="28"/>
              <w:szCs w:val="28"/>
              <w:lang w:eastAsia="en-US"/>
            </w:rPr>
          </w:pPr>
          <w:bookmarkStart w:id="0" w:name="_Hlk202689859"/>
          <w:bookmarkStart w:id="1" w:name="_Hlk202689860"/>
          <w:bookmarkStart w:id="2" w:name="_Hlk202689865"/>
          <w:bookmarkStart w:id="3" w:name="_Hlk202689866"/>
          <w:bookmarkStart w:id="4" w:name="_Hlk202698429"/>
          <w:bookmarkStart w:id="5" w:name="_Hlk202698430"/>
          <w:r w:rsidRPr="0007266B">
            <w:rPr>
              <w:rFonts w:ascii="Calibri" w:eastAsia="Calibri" w:hAnsi="Calibri"/>
              <w:noProof/>
              <w:sz w:val="22"/>
              <w:szCs w:val="22"/>
            </w:rPr>
            <w:drawing>
              <wp:anchor distT="0" distB="0" distL="114300" distR="114300" simplePos="0" relativeHeight="251660288" behindDoc="0" locked="0" layoutInCell="1" allowOverlap="1" wp14:anchorId="1858FF04" wp14:editId="293BF45A">
                <wp:simplePos x="0" y="0"/>
                <wp:positionH relativeFrom="margin">
                  <wp:posOffset>222885</wp:posOffset>
                </wp:positionH>
                <wp:positionV relativeFrom="margin">
                  <wp:posOffset>-86995</wp:posOffset>
                </wp:positionV>
                <wp:extent cx="954405" cy="575310"/>
                <wp:effectExtent l="0" t="0" r="0" b="0"/>
                <wp:wrapNone/>
                <wp:docPr id="560628878" name="Obraz 560628878" descr="PUP_logo_pat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PUP_logo_pat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4405" cy="5753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110" w:type="dxa"/>
          <w:gridSpan w:val="2"/>
          <w:tcBorders>
            <w:top w:val="nil"/>
            <w:left w:val="nil"/>
            <w:bottom w:val="nil"/>
            <w:right w:val="nil"/>
          </w:tcBorders>
          <w:hideMark/>
        </w:tcPr>
        <w:p w14:paraId="01C467A8" w14:textId="77777777" w:rsidR="0007266B" w:rsidRPr="0007266B" w:rsidRDefault="0007266B" w:rsidP="0007266B">
          <w:pPr>
            <w:ind w:left="-108"/>
            <w:jc w:val="both"/>
            <w:rPr>
              <w:rFonts w:ascii="Calibri" w:eastAsia="Calibri" w:hAnsi="Calibri" w:cs="Arial"/>
              <w:color w:val="808080"/>
              <w:sz w:val="30"/>
              <w:szCs w:val="30"/>
              <w:lang w:eastAsia="en-US"/>
            </w:rPr>
          </w:pPr>
          <w:r w:rsidRPr="0007266B">
            <w:rPr>
              <w:rFonts w:ascii="Calibri" w:eastAsia="Calibri" w:hAnsi="Calibri" w:cs="Arial"/>
              <w:b/>
              <w:color w:val="808080"/>
              <w:sz w:val="30"/>
              <w:szCs w:val="30"/>
              <w:lang w:eastAsia="en-US"/>
            </w:rPr>
            <w:t>P O W I A T O W Y   U R Z Ą D    P R A C Y</w:t>
          </w:r>
        </w:p>
      </w:tc>
      <w:tc>
        <w:tcPr>
          <w:tcW w:w="1857" w:type="dxa"/>
          <w:vMerge w:val="restart"/>
          <w:tcBorders>
            <w:top w:val="nil"/>
            <w:left w:val="nil"/>
            <w:bottom w:val="nil"/>
            <w:right w:val="nil"/>
          </w:tcBorders>
          <w:hideMark/>
        </w:tcPr>
        <w:p w14:paraId="66C943A3" w14:textId="77777777" w:rsidR="0007266B" w:rsidRPr="0007266B" w:rsidRDefault="0007266B" w:rsidP="0007266B">
          <w:pPr>
            <w:ind w:left="-108"/>
            <w:rPr>
              <w:rFonts w:ascii="Calibri" w:eastAsia="Calibri" w:hAnsi="Calibri" w:cs="Arial"/>
              <w:sz w:val="28"/>
              <w:szCs w:val="28"/>
              <w:lang w:eastAsia="en-US"/>
            </w:rPr>
          </w:pPr>
          <w:r w:rsidRPr="0007266B">
            <w:rPr>
              <w:rFonts w:ascii="Calibri" w:eastAsia="Calibri" w:hAnsi="Calibri" w:cs="Arial"/>
              <w:noProof/>
              <w:sz w:val="28"/>
              <w:szCs w:val="28"/>
            </w:rPr>
            <w:drawing>
              <wp:anchor distT="0" distB="0" distL="114300" distR="114300" simplePos="0" relativeHeight="251661312" behindDoc="0" locked="0" layoutInCell="1" allowOverlap="1" wp14:anchorId="7C19E780" wp14:editId="08D30C4B">
                <wp:simplePos x="0" y="0"/>
                <wp:positionH relativeFrom="column">
                  <wp:posOffset>14605</wp:posOffset>
                </wp:positionH>
                <wp:positionV relativeFrom="paragraph">
                  <wp:posOffset>53340</wp:posOffset>
                </wp:positionV>
                <wp:extent cx="762000" cy="847725"/>
                <wp:effectExtent l="0" t="0" r="0" b="9525"/>
                <wp:wrapNone/>
                <wp:docPr id="1531447663" name="Obraz 1531447663" descr="pcc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pcc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07266B" w:rsidRPr="0007266B" w14:paraId="0CBE7E02" w14:textId="77777777" w:rsidTr="0007266B"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BBC786D" w14:textId="77777777" w:rsidR="0007266B" w:rsidRPr="0007266B" w:rsidRDefault="0007266B" w:rsidP="0007266B">
          <w:pPr>
            <w:ind w:left="-108"/>
            <w:rPr>
              <w:rFonts w:ascii="Calibri" w:eastAsia="Calibri" w:hAnsi="Calibri" w:cs="Arial"/>
              <w:sz w:val="28"/>
              <w:szCs w:val="28"/>
              <w:lang w:eastAsia="ar-SA"/>
            </w:rPr>
          </w:pPr>
        </w:p>
      </w:tc>
      <w:tc>
        <w:tcPr>
          <w:tcW w:w="2566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1864D826" w14:textId="77777777" w:rsidR="0007266B" w:rsidRPr="0007266B" w:rsidRDefault="0007266B" w:rsidP="0007266B">
          <w:pPr>
            <w:ind w:left="-108"/>
            <w:jc w:val="right"/>
            <w:rPr>
              <w:rFonts w:ascii="Calibri" w:eastAsia="Calibri" w:hAnsi="Calibri"/>
              <w:b/>
              <w:color w:val="808080"/>
              <w:sz w:val="22"/>
              <w:szCs w:val="22"/>
              <w:lang w:eastAsia="en-US"/>
            </w:rPr>
          </w:pPr>
          <w:r w:rsidRPr="0007266B">
            <w:rPr>
              <w:rFonts w:ascii="Calibri" w:eastAsia="Calibri" w:hAnsi="Calibri"/>
              <w:color w:val="808080"/>
              <w:sz w:val="22"/>
              <w:szCs w:val="22"/>
              <w:lang w:eastAsia="en-US"/>
            </w:rPr>
            <w:t>70-383 Szczecin</w:t>
          </w:r>
        </w:p>
      </w:tc>
      <w:tc>
        <w:tcPr>
          <w:tcW w:w="3544" w:type="dxa"/>
          <w:tcBorders>
            <w:top w:val="nil"/>
            <w:left w:val="single" w:sz="4" w:space="0" w:color="auto"/>
            <w:bottom w:val="nil"/>
            <w:right w:val="nil"/>
          </w:tcBorders>
          <w:hideMark/>
        </w:tcPr>
        <w:p w14:paraId="6FC4E884" w14:textId="77777777" w:rsidR="0007266B" w:rsidRPr="0007266B" w:rsidRDefault="0007266B" w:rsidP="0007266B">
          <w:pPr>
            <w:ind w:left="-108"/>
            <w:rPr>
              <w:rFonts w:ascii="Calibri" w:eastAsia="Calibri" w:hAnsi="Calibri"/>
              <w:b/>
              <w:color w:val="808080"/>
              <w:sz w:val="22"/>
              <w:szCs w:val="22"/>
              <w:lang w:eastAsia="en-US"/>
            </w:rPr>
          </w:pPr>
          <w:r w:rsidRPr="0007266B">
            <w:rPr>
              <w:rFonts w:ascii="Calibri" w:eastAsia="Calibri" w:hAnsi="Calibri"/>
              <w:color w:val="808080"/>
              <w:sz w:val="22"/>
              <w:szCs w:val="22"/>
              <w:lang w:eastAsia="en-US"/>
            </w:rPr>
            <w:t>https://szczecin.praca.gov.pl</w:t>
          </w:r>
        </w:p>
      </w:tc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7019116D" w14:textId="77777777" w:rsidR="0007266B" w:rsidRPr="0007266B" w:rsidRDefault="0007266B" w:rsidP="0007266B">
          <w:pPr>
            <w:ind w:left="-108"/>
            <w:rPr>
              <w:rFonts w:ascii="Calibri" w:eastAsia="Calibri" w:hAnsi="Calibri" w:cs="Arial"/>
              <w:sz w:val="28"/>
              <w:szCs w:val="28"/>
              <w:lang w:eastAsia="ar-SA"/>
            </w:rPr>
          </w:pPr>
        </w:p>
      </w:tc>
    </w:tr>
    <w:tr w:rsidR="0007266B" w:rsidRPr="0007266B" w14:paraId="76A1D281" w14:textId="77777777" w:rsidTr="0007266B"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02F4CC80" w14:textId="77777777" w:rsidR="0007266B" w:rsidRPr="0007266B" w:rsidRDefault="0007266B" w:rsidP="0007266B">
          <w:pPr>
            <w:ind w:left="-108"/>
            <w:rPr>
              <w:rFonts w:ascii="Calibri" w:eastAsia="Calibri" w:hAnsi="Calibri" w:cs="Arial"/>
              <w:sz w:val="28"/>
              <w:szCs w:val="28"/>
              <w:lang w:eastAsia="ar-SA"/>
            </w:rPr>
          </w:pPr>
        </w:p>
      </w:tc>
      <w:tc>
        <w:tcPr>
          <w:tcW w:w="2566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0455FFB4" w14:textId="77777777" w:rsidR="0007266B" w:rsidRPr="0007266B" w:rsidRDefault="0007266B" w:rsidP="0007266B">
          <w:pPr>
            <w:ind w:left="-108"/>
            <w:jc w:val="right"/>
            <w:rPr>
              <w:rFonts w:ascii="Calibri" w:eastAsia="Calibri" w:hAnsi="Calibri"/>
              <w:color w:val="808080"/>
              <w:sz w:val="22"/>
              <w:szCs w:val="22"/>
              <w:lang w:eastAsia="en-US"/>
            </w:rPr>
          </w:pPr>
          <w:r w:rsidRPr="0007266B">
            <w:rPr>
              <w:rFonts w:ascii="Calibri" w:eastAsia="Calibri" w:hAnsi="Calibri"/>
              <w:color w:val="808080"/>
              <w:sz w:val="22"/>
              <w:szCs w:val="22"/>
              <w:lang w:eastAsia="en-US"/>
            </w:rPr>
            <w:t>ul. A. Mickiewicza 39</w:t>
          </w:r>
        </w:p>
      </w:tc>
      <w:tc>
        <w:tcPr>
          <w:tcW w:w="3544" w:type="dxa"/>
          <w:tcBorders>
            <w:top w:val="nil"/>
            <w:left w:val="single" w:sz="4" w:space="0" w:color="auto"/>
            <w:bottom w:val="nil"/>
            <w:right w:val="nil"/>
          </w:tcBorders>
          <w:hideMark/>
        </w:tcPr>
        <w:p w14:paraId="723F4E84" w14:textId="77777777" w:rsidR="0007266B" w:rsidRPr="0007266B" w:rsidRDefault="0007266B" w:rsidP="0007266B">
          <w:pPr>
            <w:ind w:left="-108"/>
            <w:rPr>
              <w:rFonts w:ascii="Calibri" w:eastAsia="Calibri" w:hAnsi="Calibri"/>
              <w:color w:val="808080"/>
              <w:sz w:val="22"/>
              <w:szCs w:val="22"/>
              <w:lang w:val="en-US" w:eastAsia="en-US"/>
            </w:rPr>
          </w:pPr>
          <w:r w:rsidRPr="0007266B">
            <w:rPr>
              <w:rFonts w:ascii="Calibri" w:eastAsia="Calibri" w:hAnsi="Calibri"/>
              <w:color w:val="808080"/>
              <w:sz w:val="22"/>
              <w:szCs w:val="22"/>
              <w:lang w:val="en-US" w:eastAsia="en-US"/>
            </w:rPr>
            <w:t>e-mail: pupszczecin@pupszczecin.pl</w:t>
          </w:r>
        </w:p>
      </w:tc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01B422A5" w14:textId="77777777" w:rsidR="0007266B" w:rsidRPr="0007266B" w:rsidRDefault="0007266B" w:rsidP="0007266B">
          <w:pPr>
            <w:ind w:left="-108"/>
            <w:rPr>
              <w:rFonts w:ascii="Calibri" w:eastAsia="Calibri" w:hAnsi="Calibri" w:cs="Arial"/>
              <w:sz w:val="28"/>
              <w:szCs w:val="28"/>
              <w:lang w:val="en-US" w:eastAsia="ar-SA"/>
            </w:rPr>
          </w:pPr>
        </w:p>
      </w:tc>
    </w:tr>
    <w:tr w:rsidR="0007266B" w:rsidRPr="0007266B" w14:paraId="083D53AC" w14:textId="77777777" w:rsidTr="0007266B"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39159268" w14:textId="77777777" w:rsidR="0007266B" w:rsidRPr="0007266B" w:rsidRDefault="0007266B" w:rsidP="0007266B">
          <w:pPr>
            <w:ind w:left="-108"/>
            <w:rPr>
              <w:rFonts w:ascii="Calibri" w:eastAsia="Calibri" w:hAnsi="Calibri" w:cs="Arial"/>
              <w:sz w:val="28"/>
              <w:szCs w:val="28"/>
              <w:lang w:val="en-US" w:eastAsia="ar-SA"/>
            </w:rPr>
          </w:pPr>
        </w:p>
      </w:tc>
      <w:tc>
        <w:tcPr>
          <w:tcW w:w="2566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0B9E6DC9" w14:textId="77777777" w:rsidR="0007266B" w:rsidRPr="0007266B" w:rsidRDefault="0007266B" w:rsidP="0007266B">
          <w:pPr>
            <w:ind w:left="-108"/>
            <w:jc w:val="right"/>
            <w:rPr>
              <w:rFonts w:ascii="Calibri" w:eastAsia="Calibri" w:hAnsi="Calibri"/>
              <w:b/>
              <w:color w:val="808080"/>
              <w:sz w:val="22"/>
              <w:szCs w:val="22"/>
              <w:lang w:eastAsia="en-US"/>
            </w:rPr>
          </w:pPr>
          <w:r w:rsidRPr="0007266B">
            <w:rPr>
              <w:rFonts w:ascii="Calibri" w:eastAsia="Calibri" w:hAnsi="Calibri"/>
              <w:color w:val="808080"/>
              <w:sz w:val="22"/>
              <w:szCs w:val="22"/>
              <w:lang w:eastAsia="en-US"/>
            </w:rPr>
            <w:t>tel. 91 42 54 950</w:t>
          </w:r>
        </w:p>
      </w:tc>
      <w:tc>
        <w:tcPr>
          <w:tcW w:w="3544" w:type="dxa"/>
          <w:tcBorders>
            <w:top w:val="nil"/>
            <w:left w:val="single" w:sz="4" w:space="0" w:color="auto"/>
            <w:bottom w:val="nil"/>
            <w:right w:val="nil"/>
          </w:tcBorders>
          <w:hideMark/>
        </w:tcPr>
        <w:p w14:paraId="57E66EDE" w14:textId="77777777" w:rsidR="0007266B" w:rsidRPr="0007266B" w:rsidRDefault="0007266B" w:rsidP="0007266B">
          <w:pPr>
            <w:ind w:left="-108"/>
            <w:rPr>
              <w:rFonts w:ascii="Calibri" w:eastAsia="Calibri" w:hAnsi="Calibri"/>
              <w:b/>
              <w:color w:val="808080"/>
              <w:sz w:val="22"/>
              <w:szCs w:val="22"/>
              <w:lang w:eastAsia="en-US"/>
            </w:rPr>
          </w:pPr>
          <w:proofErr w:type="spellStart"/>
          <w:r w:rsidRPr="0007266B">
            <w:rPr>
              <w:rFonts w:ascii="Calibri" w:eastAsia="Calibri" w:hAnsi="Calibri"/>
              <w:color w:val="808080"/>
              <w:sz w:val="22"/>
              <w:szCs w:val="22"/>
              <w:lang w:eastAsia="en-US"/>
            </w:rPr>
            <w:t>ePUAP</w:t>
          </w:r>
          <w:proofErr w:type="spellEnd"/>
          <w:r w:rsidRPr="0007266B">
            <w:rPr>
              <w:rFonts w:ascii="Calibri" w:eastAsia="Calibri" w:hAnsi="Calibri"/>
              <w:color w:val="808080"/>
              <w:sz w:val="22"/>
              <w:szCs w:val="22"/>
              <w:lang w:eastAsia="en-US"/>
            </w:rPr>
            <w:t xml:space="preserve">: </w:t>
          </w:r>
          <w:proofErr w:type="spellStart"/>
          <w:r w:rsidRPr="0007266B">
            <w:rPr>
              <w:rFonts w:ascii="Calibri" w:eastAsia="Calibri" w:hAnsi="Calibri"/>
              <w:color w:val="808080"/>
              <w:sz w:val="22"/>
              <w:szCs w:val="22"/>
              <w:lang w:eastAsia="en-US"/>
            </w:rPr>
            <w:t>pupszczecin</w:t>
          </w:r>
          <w:proofErr w:type="spellEnd"/>
        </w:p>
      </w:tc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3E3812FD" w14:textId="77777777" w:rsidR="0007266B" w:rsidRPr="0007266B" w:rsidRDefault="0007266B" w:rsidP="0007266B">
          <w:pPr>
            <w:ind w:left="-108"/>
            <w:rPr>
              <w:rFonts w:ascii="Calibri" w:eastAsia="Calibri" w:hAnsi="Calibri" w:cs="Arial"/>
              <w:sz w:val="28"/>
              <w:szCs w:val="28"/>
              <w:lang w:eastAsia="ar-SA"/>
            </w:rPr>
          </w:pPr>
        </w:p>
      </w:tc>
    </w:tr>
    <w:tr w:rsidR="0007266B" w:rsidRPr="0007266B" w14:paraId="73449583" w14:textId="77777777" w:rsidTr="0007266B"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33BFA635" w14:textId="77777777" w:rsidR="0007266B" w:rsidRPr="0007266B" w:rsidRDefault="0007266B" w:rsidP="0007266B">
          <w:pPr>
            <w:ind w:left="-108"/>
            <w:rPr>
              <w:rFonts w:ascii="Calibri" w:eastAsia="Calibri" w:hAnsi="Calibri" w:cs="Arial"/>
              <w:sz w:val="28"/>
              <w:szCs w:val="28"/>
              <w:lang w:eastAsia="ar-SA"/>
            </w:rPr>
          </w:pPr>
        </w:p>
      </w:tc>
      <w:tc>
        <w:tcPr>
          <w:tcW w:w="2566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5A5805FC" w14:textId="77777777" w:rsidR="0007266B" w:rsidRPr="0007266B" w:rsidRDefault="0007266B" w:rsidP="0007266B">
          <w:pPr>
            <w:ind w:left="-108"/>
            <w:jc w:val="right"/>
            <w:rPr>
              <w:rFonts w:ascii="Calibri" w:eastAsia="Calibri" w:hAnsi="Calibri"/>
              <w:b/>
              <w:color w:val="808080"/>
              <w:sz w:val="22"/>
              <w:szCs w:val="22"/>
              <w:lang w:eastAsia="en-US"/>
            </w:rPr>
          </w:pPr>
          <w:r w:rsidRPr="0007266B">
            <w:rPr>
              <w:rFonts w:ascii="Calibri" w:eastAsia="Calibri" w:hAnsi="Calibri"/>
              <w:color w:val="808080"/>
              <w:sz w:val="22"/>
              <w:szCs w:val="22"/>
              <w:lang w:eastAsia="en-US"/>
            </w:rPr>
            <w:t>fax 91 422 55 33</w:t>
          </w:r>
        </w:p>
      </w:tc>
      <w:tc>
        <w:tcPr>
          <w:tcW w:w="3544" w:type="dxa"/>
          <w:tcBorders>
            <w:top w:val="nil"/>
            <w:left w:val="single" w:sz="4" w:space="0" w:color="auto"/>
            <w:bottom w:val="nil"/>
            <w:right w:val="nil"/>
          </w:tcBorders>
          <w:hideMark/>
        </w:tcPr>
        <w:p w14:paraId="7DEA805D" w14:textId="77777777" w:rsidR="0007266B" w:rsidRPr="0007266B" w:rsidRDefault="0007266B" w:rsidP="0007266B">
          <w:pPr>
            <w:ind w:left="-108"/>
            <w:rPr>
              <w:rFonts w:ascii="Calibri" w:eastAsia="Calibri" w:hAnsi="Calibri"/>
              <w:color w:val="808080"/>
              <w:sz w:val="22"/>
              <w:szCs w:val="22"/>
              <w:lang w:eastAsia="en-US"/>
            </w:rPr>
          </w:pPr>
          <w:r w:rsidRPr="0007266B">
            <w:rPr>
              <w:rFonts w:ascii="Calibri" w:eastAsia="Calibri" w:hAnsi="Calibri"/>
              <w:color w:val="808080"/>
              <w:sz w:val="22"/>
              <w:szCs w:val="22"/>
              <w:lang w:eastAsia="en-US"/>
            </w:rPr>
            <w:t>NIP: 851-11-64-617</w:t>
          </w:r>
        </w:p>
      </w:tc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284B7E9A" w14:textId="77777777" w:rsidR="0007266B" w:rsidRPr="0007266B" w:rsidRDefault="0007266B" w:rsidP="0007266B">
          <w:pPr>
            <w:ind w:left="-108"/>
            <w:rPr>
              <w:rFonts w:ascii="Calibri" w:eastAsia="Calibri" w:hAnsi="Calibri" w:cs="Arial"/>
              <w:sz w:val="28"/>
              <w:szCs w:val="28"/>
              <w:lang w:eastAsia="ar-SA"/>
            </w:rPr>
          </w:pPr>
        </w:p>
      </w:tc>
    </w:tr>
  </w:tbl>
  <w:p w14:paraId="2928ABF1" w14:textId="77777777" w:rsidR="0007266B" w:rsidRPr="0007266B" w:rsidRDefault="0007266B" w:rsidP="0007266B">
    <w:pPr>
      <w:ind w:left="-108"/>
      <w:rPr>
        <w:rFonts w:ascii="Calibri" w:eastAsia="Calibri" w:hAnsi="Calibri"/>
        <w:sz w:val="22"/>
        <w:szCs w:val="22"/>
        <w:lang w:eastAsia="en-US"/>
      </w:rPr>
    </w:pPr>
    <w:r w:rsidRPr="0007266B">
      <w:rPr>
        <w:rFonts w:ascii="Calibri" w:eastAsia="Calibri" w:hAnsi="Calibri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8B5737" wp14:editId="339D94C6">
              <wp:simplePos x="0" y="0"/>
              <wp:positionH relativeFrom="margin">
                <wp:align>left</wp:align>
              </wp:positionH>
              <wp:positionV relativeFrom="paragraph">
                <wp:posOffset>14605</wp:posOffset>
              </wp:positionV>
              <wp:extent cx="6324600" cy="635"/>
              <wp:effectExtent l="0" t="0" r="19050" b="37465"/>
              <wp:wrapNone/>
              <wp:docPr id="8" name="Łącznik prosty ze strzałk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2460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F904C4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8" o:spid="_x0000_s1026" type="#_x0000_t32" style="position:absolute;margin-left:0;margin-top:1.15pt;width:498pt;height:.0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">
              <w10:wrap anchorx="margin"/>
            </v:shape>
          </w:pict>
        </mc:Fallback>
      </mc:AlternateContent>
    </w:r>
    <w:bookmarkEnd w:id="0"/>
    <w:bookmarkEnd w:id="1"/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360"/>
      </w:pPr>
    </w:lvl>
  </w:abstractNum>
  <w:abstractNum w:abstractNumId="2" w15:restartNumberingAfterBreak="0">
    <w:nsid w:val="00000005"/>
    <w:multiLevelType w:val="multilevel"/>
    <w:tmpl w:val="01A80724"/>
    <w:name w:val="WW8Num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4"/>
        <w:szCs w:val="24"/>
        <w:lang w:eastAsia="zh-C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0000011"/>
    <w:multiLevelType w:val="singleLevel"/>
    <w:tmpl w:val="83A828A0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15"/>
    <w:multiLevelType w:val="multilevel"/>
    <w:tmpl w:val="00000015"/>
    <w:name w:val="WW8Num32"/>
    <w:styleLink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101B72"/>
    <w:multiLevelType w:val="hybridMultilevel"/>
    <w:tmpl w:val="114267DE"/>
    <w:lvl w:ilvl="0" w:tplc="DC482FA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F8013F"/>
    <w:multiLevelType w:val="hybridMultilevel"/>
    <w:tmpl w:val="9676DA88"/>
    <w:lvl w:ilvl="0" w:tplc="451A7F0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AA044E"/>
    <w:multiLevelType w:val="hybridMultilevel"/>
    <w:tmpl w:val="51221A6C"/>
    <w:lvl w:ilvl="0" w:tplc="BABE907C">
      <w:start w:val="2"/>
      <w:numFmt w:val="decimal"/>
      <w:lvlText w:val="%1"/>
      <w:lvlJc w:val="left"/>
      <w:pPr>
        <w:ind w:left="107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089E52FF"/>
    <w:multiLevelType w:val="singleLevel"/>
    <w:tmpl w:val="7916AE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9" w15:restartNumberingAfterBreak="0">
    <w:nsid w:val="0ADD7F36"/>
    <w:multiLevelType w:val="hybridMultilevel"/>
    <w:tmpl w:val="10FACDBA"/>
    <w:lvl w:ilvl="0" w:tplc="11124F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B729B9"/>
    <w:multiLevelType w:val="hybridMultilevel"/>
    <w:tmpl w:val="AC781C58"/>
    <w:name w:val="WW8Num40232222223"/>
    <w:lvl w:ilvl="0" w:tplc="DF66CF0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E72141"/>
    <w:multiLevelType w:val="hybridMultilevel"/>
    <w:tmpl w:val="25EC2B86"/>
    <w:lvl w:ilvl="0" w:tplc="103886C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1245751"/>
    <w:multiLevelType w:val="hybridMultilevel"/>
    <w:tmpl w:val="569623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3C25B0"/>
    <w:multiLevelType w:val="hybridMultilevel"/>
    <w:tmpl w:val="62689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2313CE"/>
    <w:multiLevelType w:val="hybridMultilevel"/>
    <w:tmpl w:val="9E9C531E"/>
    <w:lvl w:ilvl="0" w:tplc="E91687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240366"/>
    <w:multiLevelType w:val="hybridMultilevel"/>
    <w:tmpl w:val="6174F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D447BE"/>
    <w:multiLevelType w:val="multilevel"/>
    <w:tmpl w:val="6AD602F2"/>
    <w:name w:val="WW8Num45323"/>
    <w:lvl w:ilvl="0">
      <w:start w:val="3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5957461"/>
    <w:multiLevelType w:val="hybridMultilevel"/>
    <w:tmpl w:val="C22A47C4"/>
    <w:lvl w:ilvl="0" w:tplc="7F68362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7750EB"/>
    <w:multiLevelType w:val="hybridMultilevel"/>
    <w:tmpl w:val="3A7635F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A1A51A1"/>
    <w:multiLevelType w:val="hybridMultilevel"/>
    <w:tmpl w:val="36305378"/>
    <w:lvl w:ilvl="0" w:tplc="FFFFFFFF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D5137FD"/>
    <w:multiLevelType w:val="hybridMultilevel"/>
    <w:tmpl w:val="4DDC7A86"/>
    <w:lvl w:ilvl="0" w:tplc="01BA8814">
      <w:start w:val="1"/>
      <w:numFmt w:val="decimal"/>
      <w:lvlText w:val="%1)"/>
      <w:lvlJc w:val="left"/>
      <w:pPr>
        <w:ind w:left="1077" w:hanging="360"/>
      </w:pPr>
      <w:rPr>
        <w:rFonts w:hint="default"/>
        <w:b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3BE3446C"/>
    <w:multiLevelType w:val="hybridMultilevel"/>
    <w:tmpl w:val="8318AB1C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003242"/>
    <w:multiLevelType w:val="hybridMultilevel"/>
    <w:tmpl w:val="5B0C4E50"/>
    <w:lvl w:ilvl="0" w:tplc="E1925FC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B07C71"/>
    <w:multiLevelType w:val="hybridMultilevel"/>
    <w:tmpl w:val="6174F73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9C0ACE"/>
    <w:multiLevelType w:val="hybridMultilevel"/>
    <w:tmpl w:val="5F8CD370"/>
    <w:styleLink w:val="WW8Num61"/>
    <w:lvl w:ilvl="0" w:tplc="6374BA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E8AEA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8D880132">
      <w:start w:val="1"/>
      <w:numFmt w:val="decimal"/>
      <w:lvlText w:val="%3)"/>
      <w:lvlJc w:val="left"/>
      <w:pPr>
        <w:ind w:left="2160" w:hanging="180"/>
      </w:pPr>
      <w:rPr>
        <w:b w:val="0"/>
      </w:rPr>
    </w:lvl>
    <w:lvl w:ilvl="3" w:tplc="0000000D">
      <w:start w:val="1"/>
      <w:numFmt w:val="decimal"/>
      <w:lvlText w:val="%4)"/>
      <w:lvlJc w:val="left"/>
      <w:pPr>
        <w:ind w:left="2880" w:hanging="360"/>
      </w:pPr>
    </w:lvl>
    <w:lvl w:ilvl="4" w:tplc="F17A7872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E16E2A"/>
    <w:multiLevelType w:val="hybridMultilevel"/>
    <w:tmpl w:val="528E9A02"/>
    <w:lvl w:ilvl="0" w:tplc="EEE6B096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3565BF"/>
    <w:multiLevelType w:val="hybridMultilevel"/>
    <w:tmpl w:val="10EC8EF8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1E4BA9"/>
    <w:multiLevelType w:val="hybridMultilevel"/>
    <w:tmpl w:val="AE4ACB04"/>
    <w:lvl w:ilvl="0" w:tplc="C012EC7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8E4256"/>
    <w:multiLevelType w:val="multilevel"/>
    <w:tmpl w:val="F24284E2"/>
    <w:styleLink w:val="WW8Num66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5C4C17C2"/>
    <w:multiLevelType w:val="hybridMultilevel"/>
    <w:tmpl w:val="3880E1C4"/>
    <w:styleLink w:val="WW8Num621"/>
    <w:lvl w:ilvl="0" w:tplc="C852AA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682FEA"/>
    <w:multiLevelType w:val="hybridMultilevel"/>
    <w:tmpl w:val="C2B64F90"/>
    <w:lvl w:ilvl="0" w:tplc="C1185DD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2B77A9"/>
    <w:multiLevelType w:val="multilevel"/>
    <w:tmpl w:val="D57C911C"/>
    <w:name w:val="WW8Num45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61570B50"/>
    <w:multiLevelType w:val="multilevel"/>
    <w:tmpl w:val="7B303C4E"/>
    <w:name w:val="WW8Num5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62837AEC"/>
    <w:multiLevelType w:val="hybridMultilevel"/>
    <w:tmpl w:val="273C9B9E"/>
    <w:lvl w:ilvl="0" w:tplc="1DEC6400">
      <w:start w:val="1"/>
      <w:numFmt w:val="decimal"/>
      <w:lvlText w:val="%1)"/>
      <w:lvlJc w:val="left"/>
      <w:pPr>
        <w:ind w:left="677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5834C5"/>
    <w:multiLevelType w:val="hybridMultilevel"/>
    <w:tmpl w:val="8318AB1C"/>
    <w:lvl w:ilvl="0" w:tplc="60700EF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E813A6"/>
    <w:multiLevelType w:val="hybridMultilevel"/>
    <w:tmpl w:val="F1B40E04"/>
    <w:lvl w:ilvl="0" w:tplc="325EA87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3E7F35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7" w15:restartNumberingAfterBreak="0">
    <w:nsid w:val="68CF22E8"/>
    <w:multiLevelType w:val="hybridMultilevel"/>
    <w:tmpl w:val="47C82340"/>
    <w:lvl w:ilvl="0" w:tplc="AC6AC87C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68E67BF6"/>
    <w:multiLevelType w:val="hybridMultilevel"/>
    <w:tmpl w:val="CAC69E3A"/>
    <w:lvl w:ilvl="0" w:tplc="F1029F6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7112B2"/>
    <w:multiLevelType w:val="multilevel"/>
    <w:tmpl w:val="600E9350"/>
    <w:name w:val="WW8Num45323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71DE2150"/>
    <w:multiLevelType w:val="hybridMultilevel"/>
    <w:tmpl w:val="23365868"/>
    <w:name w:val="WW8Num40232222222"/>
    <w:lvl w:ilvl="0" w:tplc="E764A00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317E9F"/>
    <w:multiLevelType w:val="hybridMultilevel"/>
    <w:tmpl w:val="7AB4E8A6"/>
    <w:lvl w:ilvl="0" w:tplc="40429C7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C011F9"/>
    <w:multiLevelType w:val="hybridMultilevel"/>
    <w:tmpl w:val="7DDCE676"/>
    <w:lvl w:ilvl="0" w:tplc="64BA8D14">
      <w:start w:val="1"/>
      <w:numFmt w:val="bullet"/>
      <w:lvlText w:val=""/>
      <w:lvlJc w:val="left"/>
      <w:pPr>
        <w:ind w:left="1149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9" w:hanging="360"/>
      </w:pPr>
      <w:rPr>
        <w:rFonts w:ascii="Wingdings" w:hAnsi="Wingdings" w:hint="default"/>
      </w:rPr>
    </w:lvl>
  </w:abstractNum>
  <w:abstractNum w:abstractNumId="43" w15:restartNumberingAfterBreak="0">
    <w:nsid w:val="75F75F52"/>
    <w:multiLevelType w:val="hybridMultilevel"/>
    <w:tmpl w:val="AA9E22A0"/>
    <w:lvl w:ilvl="0" w:tplc="BC940180">
      <w:start w:val="1"/>
      <w:numFmt w:val="decimal"/>
      <w:lvlText w:val="%1)"/>
      <w:lvlJc w:val="left"/>
      <w:pPr>
        <w:ind w:left="677" w:hanging="360"/>
      </w:pPr>
      <w:rPr>
        <w:rFonts w:hint="default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44" w15:restartNumberingAfterBreak="0">
    <w:nsid w:val="7EED272C"/>
    <w:multiLevelType w:val="hybridMultilevel"/>
    <w:tmpl w:val="2206C4A4"/>
    <w:lvl w:ilvl="0" w:tplc="059EEA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557273">
    <w:abstractNumId w:val="0"/>
  </w:num>
  <w:num w:numId="2" w16cid:durableId="1215199860">
    <w:abstractNumId w:val="28"/>
  </w:num>
  <w:num w:numId="3" w16cid:durableId="2010786937">
    <w:abstractNumId w:val="4"/>
  </w:num>
  <w:num w:numId="4" w16cid:durableId="664288319">
    <w:abstractNumId w:val="24"/>
  </w:num>
  <w:num w:numId="5" w16cid:durableId="2014719204">
    <w:abstractNumId w:val="29"/>
  </w:num>
  <w:num w:numId="6" w16cid:durableId="542056549">
    <w:abstractNumId w:val="13"/>
  </w:num>
  <w:num w:numId="7" w16cid:durableId="962925387">
    <w:abstractNumId w:val="43"/>
  </w:num>
  <w:num w:numId="8" w16cid:durableId="1522356167">
    <w:abstractNumId w:val="33"/>
  </w:num>
  <w:num w:numId="9" w16cid:durableId="471948454">
    <w:abstractNumId w:val="27"/>
  </w:num>
  <w:num w:numId="10" w16cid:durableId="924732219">
    <w:abstractNumId w:val="8"/>
  </w:num>
  <w:num w:numId="11" w16cid:durableId="973675941">
    <w:abstractNumId w:val="2"/>
  </w:num>
  <w:num w:numId="12" w16cid:durableId="200751895">
    <w:abstractNumId w:val="28"/>
  </w:num>
  <w:num w:numId="13" w16cid:durableId="1905525076">
    <w:abstractNumId w:val="10"/>
  </w:num>
  <w:num w:numId="14" w16cid:durableId="857232612">
    <w:abstractNumId w:val="36"/>
  </w:num>
  <w:num w:numId="15" w16cid:durableId="1924139791">
    <w:abstractNumId w:val="35"/>
  </w:num>
  <w:num w:numId="16" w16cid:durableId="602153976">
    <w:abstractNumId w:val="32"/>
  </w:num>
  <w:num w:numId="17" w16cid:durableId="217979763">
    <w:abstractNumId w:val="38"/>
  </w:num>
  <w:num w:numId="18" w16cid:durableId="1539781041">
    <w:abstractNumId w:val="30"/>
  </w:num>
  <w:num w:numId="19" w16cid:durableId="669600224">
    <w:abstractNumId w:val="5"/>
  </w:num>
  <w:num w:numId="20" w16cid:durableId="1940596750">
    <w:abstractNumId w:val="17"/>
  </w:num>
  <w:num w:numId="21" w16cid:durableId="86970270">
    <w:abstractNumId w:val="14"/>
  </w:num>
  <w:num w:numId="22" w16cid:durableId="779107397">
    <w:abstractNumId w:val="42"/>
  </w:num>
  <w:num w:numId="23" w16cid:durableId="1253275511">
    <w:abstractNumId w:val="37"/>
  </w:num>
  <w:num w:numId="24" w16cid:durableId="2015717144">
    <w:abstractNumId w:val="6"/>
  </w:num>
  <w:num w:numId="25" w16cid:durableId="1437628577">
    <w:abstractNumId w:val="11"/>
  </w:num>
  <w:num w:numId="26" w16cid:durableId="1239635736">
    <w:abstractNumId w:val="19"/>
  </w:num>
  <w:num w:numId="27" w16cid:durableId="675963379">
    <w:abstractNumId w:val="44"/>
  </w:num>
  <w:num w:numId="28" w16cid:durableId="216743899">
    <w:abstractNumId w:val="22"/>
  </w:num>
  <w:num w:numId="29" w16cid:durableId="1841769071">
    <w:abstractNumId w:val="7"/>
  </w:num>
  <w:num w:numId="30" w16cid:durableId="875577572">
    <w:abstractNumId w:val="20"/>
  </w:num>
  <w:num w:numId="31" w16cid:durableId="591236">
    <w:abstractNumId w:val="34"/>
  </w:num>
  <w:num w:numId="32" w16cid:durableId="1974943936">
    <w:abstractNumId w:val="26"/>
  </w:num>
  <w:num w:numId="33" w16cid:durableId="116414849">
    <w:abstractNumId w:val="15"/>
  </w:num>
  <w:num w:numId="34" w16cid:durableId="1302074030">
    <w:abstractNumId w:val="21"/>
  </w:num>
  <w:num w:numId="35" w16cid:durableId="2013289653">
    <w:abstractNumId w:val="41"/>
  </w:num>
  <w:num w:numId="36" w16cid:durableId="2140686625">
    <w:abstractNumId w:val="18"/>
  </w:num>
  <w:num w:numId="37" w16cid:durableId="2104956820">
    <w:abstractNumId w:val="25"/>
  </w:num>
  <w:num w:numId="38" w16cid:durableId="1875188043">
    <w:abstractNumId w:val="23"/>
  </w:num>
  <w:num w:numId="39" w16cid:durableId="829760082">
    <w:abstractNumId w:val="12"/>
  </w:num>
  <w:num w:numId="40" w16cid:durableId="995689558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2C9"/>
    <w:rsid w:val="00004AB5"/>
    <w:rsid w:val="00010CD0"/>
    <w:rsid w:val="00012FC6"/>
    <w:rsid w:val="000139B6"/>
    <w:rsid w:val="000154B9"/>
    <w:rsid w:val="00020062"/>
    <w:rsid w:val="000266EB"/>
    <w:rsid w:val="00031239"/>
    <w:rsid w:val="0003386D"/>
    <w:rsid w:val="00054EED"/>
    <w:rsid w:val="0005564A"/>
    <w:rsid w:val="000561F8"/>
    <w:rsid w:val="000647A2"/>
    <w:rsid w:val="00071E3E"/>
    <w:rsid w:val="0007266B"/>
    <w:rsid w:val="0008105C"/>
    <w:rsid w:val="0009387E"/>
    <w:rsid w:val="00097A7E"/>
    <w:rsid w:val="000A1404"/>
    <w:rsid w:val="000A1AA9"/>
    <w:rsid w:val="000A356E"/>
    <w:rsid w:val="000A5CF3"/>
    <w:rsid w:val="000B28EB"/>
    <w:rsid w:val="000B4843"/>
    <w:rsid w:val="000D6534"/>
    <w:rsid w:val="000F0518"/>
    <w:rsid w:val="0011171A"/>
    <w:rsid w:val="001152CA"/>
    <w:rsid w:val="00115B03"/>
    <w:rsid w:val="00120C0B"/>
    <w:rsid w:val="00123E37"/>
    <w:rsid w:val="001278B3"/>
    <w:rsid w:val="00133218"/>
    <w:rsid w:val="00141992"/>
    <w:rsid w:val="00152AC4"/>
    <w:rsid w:val="00152EF3"/>
    <w:rsid w:val="00157471"/>
    <w:rsid w:val="0016352D"/>
    <w:rsid w:val="00164872"/>
    <w:rsid w:val="00170CFD"/>
    <w:rsid w:val="00171C50"/>
    <w:rsid w:val="00185CD3"/>
    <w:rsid w:val="00185F73"/>
    <w:rsid w:val="001873D5"/>
    <w:rsid w:val="00196B98"/>
    <w:rsid w:val="0019763B"/>
    <w:rsid w:val="001A41B3"/>
    <w:rsid w:val="001A6C2B"/>
    <w:rsid w:val="001C5C40"/>
    <w:rsid w:val="001D0BFF"/>
    <w:rsid w:val="001D1369"/>
    <w:rsid w:val="001F30A8"/>
    <w:rsid w:val="001F575E"/>
    <w:rsid w:val="00202BB7"/>
    <w:rsid w:val="00212C22"/>
    <w:rsid w:val="0022086B"/>
    <w:rsid w:val="002259A4"/>
    <w:rsid w:val="00226241"/>
    <w:rsid w:val="00226729"/>
    <w:rsid w:val="00227CD8"/>
    <w:rsid w:val="00240205"/>
    <w:rsid w:val="002408FE"/>
    <w:rsid w:val="00242A48"/>
    <w:rsid w:val="00242B2C"/>
    <w:rsid w:val="002740C2"/>
    <w:rsid w:val="00276B48"/>
    <w:rsid w:val="0028244B"/>
    <w:rsid w:val="00294E30"/>
    <w:rsid w:val="002952F1"/>
    <w:rsid w:val="00296294"/>
    <w:rsid w:val="002A56AA"/>
    <w:rsid w:val="002B30BD"/>
    <w:rsid w:val="002B65CC"/>
    <w:rsid w:val="002D3A03"/>
    <w:rsid w:val="002D3C2F"/>
    <w:rsid w:val="002E2330"/>
    <w:rsid w:val="002E27F9"/>
    <w:rsid w:val="002E35A1"/>
    <w:rsid w:val="002E738F"/>
    <w:rsid w:val="002F18ED"/>
    <w:rsid w:val="002F75B4"/>
    <w:rsid w:val="003138EA"/>
    <w:rsid w:val="00320974"/>
    <w:rsid w:val="00322D9E"/>
    <w:rsid w:val="00324438"/>
    <w:rsid w:val="00331E40"/>
    <w:rsid w:val="00332A85"/>
    <w:rsid w:val="00340D4B"/>
    <w:rsid w:val="003475E7"/>
    <w:rsid w:val="00347697"/>
    <w:rsid w:val="003532FB"/>
    <w:rsid w:val="00363BE6"/>
    <w:rsid w:val="00374B7C"/>
    <w:rsid w:val="00380739"/>
    <w:rsid w:val="00384939"/>
    <w:rsid w:val="003871CC"/>
    <w:rsid w:val="0039042E"/>
    <w:rsid w:val="003916B6"/>
    <w:rsid w:val="003B051D"/>
    <w:rsid w:val="003B0D4A"/>
    <w:rsid w:val="003B17ED"/>
    <w:rsid w:val="003B41DB"/>
    <w:rsid w:val="003B532C"/>
    <w:rsid w:val="003C287D"/>
    <w:rsid w:val="003D2AEB"/>
    <w:rsid w:val="003D3867"/>
    <w:rsid w:val="003E17C1"/>
    <w:rsid w:val="003E29E8"/>
    <w:rsid w:val="003E2C1A"/>
    <w:rsid w:val="003E60DF"/>
    <w:rsid w:val="003E6C95"/>
    <w:rsid w:val="003E7AFA"/>
    <w:rsid w:val="003F062E"/>
    <w:rsid w:val="004119CD"/>
    <w:rsid w:val="00411FC5"/>
    <w:rsid w:val="0041734C"/>
    <w:rsid w:val="00421A31"/>
    <w:rsid w:val="00421EFE"/>
    <w:rsid w:val="00427F07"/>
    <w:rsid w:val="0043733B"/>
    <w:rsid w:val="00454067"/>
    <w:rsid w:val="00461880"/>
    <w:rsid w:val="00462448"/>
    <w:rsid w:val="0046456A"/>
    <w:rsid w:val="00471DC3"/>
    <w:rsid w:val="0047300B"/>
    <w:rsid w:val="004859D3"/>
    <w:rsid w:val="00487530"/>
    <w:rsid w:val="00490C57"/>
    <w:rsid w:val="004932C9"/>
    <w:rsid w:val="00496AA7"/>
    <w:rsid w:val="004A0B27"/>
    <w:rsid w:val="004A5790"/>
    <w:rsid w:val="004A5C51"/>
    <w:rsid w:val="004A66FB"/>
    <w:rsid w:val="004B16BE"/>
    <w:rsid w:val="004B66BB"/>
    <w:rsid w:val="004D1F89"/>
    <w:rsid w:val="004D4D37"/>
    <w:rsid w:val="004D55E4"/>
    <w:rsid w:val="004D740F"/>
    <w:rsid w:val="004D79B7"/>
    <w:rsid w:val="004E35E8"/>
    <w:rsid w:val="004F03A0"/>
    <w:rsid w:val="004F1EA6"/>
    <w:rsid w:val="00500664"/>
    <w:rsid w:val="005008F4"/>
    <w:rsid w:val="00500FC8"/>
    <w:rsid w:val="0050390D"/>
    <w:rsid w:val="00541051"/>
    <w:rsid w:val="00542137"/>
    <w:rsid w:val="00543319"/>
    <w:rsid w:val="00545998"/>
    <w:rsid w:val="00546473"/>
    <w:rsid w:val="00551D72"/>
    <w:rsid w:val="00555FDA"/>
    <w:rsid w:val="0056186F"/>
    <w:rsid w:val="00573368"/>
    <w:rsid w:val="005815FB"/>
    <w:rsid w:val="00586F3D"/>
    <w:rsid w:val="005874CC"/>
    <w:rsid w:val="00587D73"/>
    <w:rsid w:val="005914EC"/>
    <w:rsid w:val="00593E02"/>
    <w:rsid w:val="0059504D"/>
    <w:rsid w:val="0059735B"/>
    <w:rsid w:val="005B69DC"/>
    <w:rsid w:val="005C365D"/>
    <w:rsid w:val="005C653E"/>
    <w:rsid w:val="005D1C1F"/>
    <w:rsid w:val="005E3538"/>
    <w:rsid w:val="005E58FB"/>
    <w:rsid w:val="0060387E"/>
    <w:rsid w:val="00606318"/>
    <w:rsid w:val="00610007"/>
    <w:rsid w:val="0061043D"/>
    <w:rsid w:val="0061305A"/>
    <w:rsid w:val="006140CF"/>
    <w:rsid w:val="00616D1F"/>
    <w:rsid w:val="00626833"/>
    <w:rsid w:val="00627190"/>
    <w:rsid w:val="00634838"/>
    <w:rsid w:val="00635804"/>
    <w:rsid w:val="00635CF3"/>
    <w:rsid w:val="006417A2"/>
    <w:rsid w:val="0064438B"/>
    <w:rsid w:val="006500EE"/>
    <w:rsid w:val="00653121"/>
    <w:rsid w:val="00663771"/>
    <w:rsid w:val="00667938"/>
    <w:rsid w:val="0067147E"/>
    <w:rsid w:val="00677A64"/>
    <w:rsid w:val="0068150C"/>
    <w:rsid w:val="006837F6"/>
    <w:rsid w:val="00685E76"/>
    <w:rsid w:val="006A1BCA"/>
    <w:rsid w:val="006B23B7"/>
    <w:rsid w:val="006B3924"/>
    <w:rsid w:val="006B7D81"/>
    <w:rsid w:val="006C1BD1"/>
    <w:rsid w:val="006C48F5"/>
    <w:rsid w:val="006D1650"/>
    <w:rsid w:val="006E0BA9"/>
    <w:rsid w:val="006E0D5F"/>
    <w:rsid w:val="006E4CA4"/>
    <w:rsid w:val="006F0CDD"/>
    <w:rsid w:val="006F55DC"/>
    <w:rsid w:val="0070597D"/>
    <w:rsid w:val="00716091"/>
    <w:rsid w:val="0071682D"/>
    <w:rsid w:val="00721BEA"/>
    <w:rsid w:val="00722FBC"/>
    <w:rsid w:val="00723B40"/>
    <w:rsid w:val="007403F2"/>
    <w:rsid w:val="00746B34"/>
    <w:rsid w:val="00747CFB"/>
    <w:rsid w:val="0075528D"/>
    <w:rsid w:val="00760318"/>
    <w:rsid w:val="00764E30"/>
    <w:rsid w:val="00767DC6"/>
    <w:rsid w:val="00783637"/>
    <w:rsid w:val="0079368E"/>
    <w:rsid w:val="007A2C33"/>
    <w:rsid w:val="007A6B40"/>
    <w:rsid w:val="007B7392"/>
    <w:rsid w:val="007C4944"/>
    <w:rsid w:val="007C5E6B"/>
    <w:rsid w:val="007D33F9"/>
    <w:rsid w:val="007D5B03"/>
    <w:rsid w:val="007E2DA3"/>
    <w:rsid w:val="007E3145"/>
    <w:rsid w:val="007E4B22"/>
    <w:rsid w:val="007E5029"/>
    <w:rsid w:val="007E55DD"/>
    <w:rsid w:val="007E766C"/>
    <w:rsid w:val="007F0D61"/>
    <w:rsid w:val="0081489C"/>
    <w:rsid w:val="0081782B"/>
    <w:rsid w:val="00827DA5"/>
    <w:rsid w:val="00834098"/>
    <w:rsid w:val="00852AEF"/>
    <w:rsid w:val="00857171"/>
    <w:rsid w:val="00861206"/>
    <w:rsid w:val="008625FC"/>
    <w:rsid w:val="008746AF"/>
    <w:rsid w:val="00874E42"/>
    <w:rsid w:val="00880908"/>
    <w:rsid w:val="00880FF5"/>
    <w:rsid w:val="00883E09"/>
    <w:rsid w:val="00884009"/>
    <w:rsid w:val="008851B5"/>
    <w:rsid w:val="00893A45"/>
    <w:rsid w:val="008A11B0"/>
    <w:rsid w:val="008A3CC7"/>
    <w:rsid w:val="008B37BE"/>
    <w:rsid w:val="008B44E8"/>
    <w:rsid w:val="008B5ADA"/>
    <w:rsid w:val="008B7137"/>
    <w:rsid w:val="008C41B1"/>
    <w:rsid w:val="008D2B44"/>
    <w:rsid w:val="008D6773"/>
    <w:rsid w:val="008E4BC5"/>
    <w:rsid w:val="008F5103"/>
    <w:rsid w:val="00913CA3"/>
    <w:rsid w:val="009143CC"/>
    <w:rsid w:val="00915646"/>
    <w:rsid w:val="00920E21"/>
    <w:rsid w:val="00932BB9"/>
    <w:rsid w:val="009333F8"/>
    <w:rsid w:val="009413D8"/>
    <w:rsid w:val="0094382C"/>
    <w:rsid w:val="00944C84"/>
    <w:rsid w:val="00951227"/>
    <w:rsid w:val="00956AB6"/>
    <w:rsid w:val="009650EB"/>
    <w:rsid w:val="0096589A"/>
    <w:rsid w:val="00971B20"/>
    <w:rsid w:val="00973416"/>
    <w:rsid w:val="00976586"/>
    <w:rsid w:val="009843EC"/>
    <w:rsid w:val="0098526D"/>
    <w:rsid w:val="00996A0C"/>
    <w:rsid w:val="009A3D5D"/>
    <w:rsid w:val="009C00A6"/>
    <w:rsid w:val="009D1E7E"/>
    <w:rsid w:val="009E688D"/>
    <w:rsid w:val="009F08B4"/>
    <w:rsid w:val="00A00291"/>
    <w:rsid w:val="00A00F08"/>
    <w:rsid w:val="00A0595B"/>
    <w:rsid w:val="00A15B4D"/>
    <w:rsid w:val="00A22465"/>
    <w:rsid w:val="00A24CFD"/>
    <w:rsid w:val="00A30E44"/>
    <w:rsid w:val="00A34070"/>
    <w:rsid w:val="00A3534C"/>
    <w:rsid w:val="00A5161B"/>
    <w:rsid w:val="00A52788"/>
    <w:rsid w:val="00A52DFC"/>
    <w:rsid w:val="00A81B1A"/>
    <w:rsid w:val="00A871D6"/>
    <w:rsid w:val="00A9252D"/>
    <w:rsid w:val="00A9762B"/>
    <w:rsid w:val="00AA09B8"/>
    <w:rsid w:val="00AA7C8A"/>
    <w:rsid w:val="00AB3D2B"/>
    <w:rsid w:val="00AC0A78"/>
    <w:rsid w:val="00AC3E8C"/>
    <w:rsid w:val="00AD212B"/>
    <w:rsid w:val="00AD5A1F"/>
    <w:rsid w:val="00AF26F8"/>
    <w:rsid w:val="00AF5E54"/>
    <w:rsid w:val="00AF7C26"/>
    <w:rsid w:val="00B02073"/>
    <w:rsid w:val="00B04A30"/>
    <w:rsid w:val="00B05DD2"/>
    <w:rsid w:val="00B11701"/>
    <w:rsid w:val="00B21124"/>
    <w:rsid w:val="00B21DB4"/>
    <w:rsid w:val="00B30009"/>
    <w:rsid w:val="00B36D86"/>
    <w:rsid w:val="00B37E6E"/>
    <w:rsid w:val="00B47A46"/>
    <w:rsid w:val="00B512E8"/>
    <w:rsid w:val="00B5142D"/>
    <w:rsid w:val="00B51599"/>
    <w:rsid w:val="00B53B3D"/>
    <w:rsid w:val="00B570E9"/>
    <w:rsid w:val="00B57428"/>
    <w:rsid w:val="00B6205A"/>
    <w:rsid w:val="00B720F8"/>
    <w:rsid w:val="00B7449A"/>
    <w:rsid w:val="00B7718F"/>
    <w:rsid w:val="00B77929"/>
    <w:rsid w:val="00B81840"/>
    <w:rsid w:val="00B84185"/>
    <w:rsid w:val="00B928CA"/>
    <w:rsid w:val="00B94B2C"/>
    <w:rsid w:val="00BA3B1E"/>
    <w:rsid w:val="00BC49A3"/>
    <w:rsid w:val="00BD4402"/>
    <w:rsid w:val="00BF0AD0"/>
    <w:rsid w:val="00C03726"/>
    <w:rsid w:val="00C051C4"/>
    <w:rsid w:val="00C13132"/>
    <w:rsid w:val="00C15305"/>
    <w:rsid w:val="00C1621C"/>
    <w:rsid w:val="00C47CB5"/>
    <w:rsid w:val="00C512B2"/>
    <w:rsid w:val="00C7088D"/>
    <w:rsid w:val="00C73D97"/>
    <w:rsid w:val="00C7436F"/>
    <w:rsid w:val="00C81D03"/>
    <w:rsid w:val="00C92859"/>
    <w:rsid w:val="00C931B1"/>
    <w:rsid w:val="00CA3489"/>
    <w:rsid w:val="00CA36B4"/>
    <w:rsid w:val="00CA4EC4"/>
    <w:rsid w:val="00CA6B62"/>
    <w:rsid w:val="00CB575D"/>
    <w:rsid w:val="00CB5FEE"/>
    <w:rsid w:val="00CC06C8"/>
    <w:rsid w:val="00CC225C"/>
    <w:rsid w:val="00CE544C"/>
    <w:rsid w:val="00CF4EB9"/>
    <w:rsid w:val="00D01969"/>
    <w:rsid w:val="00D05C3B"/>
    <w:rsid w:val="00D14D3B"/>
    <w:rsid w:val="00D16A1A"/>
    <w:rsid w:val="00D23402"/>
    <w:rsid w:val="00D27E3C"/>
    <w:rsid w:val="00D3068E"/>
    <w:rsid w:val="00D30CCB"/>
    <w:rsid w:val="00D359D6"/>
    <w:rsid w:val="00D3670B"/>
    <w:rsid w:val="00D37867"/>
    <w:rsid w:val="00D416BC"/>
    <w:rsid w:val="00D43A13"/>
    <w:rsid w:val="00D465C0"/>
    <w:rsid w:val="00D472CF"/>
    <w:rsid w:val="00D47D67"/>
    <w:rsid w:val="00D71272"/>
    <w:rsid w:val="00D7264B"/>
    <w:rsid w:val="00D8020A"/>
    <w:rsid w:val="00D968FB"/>
    <w:rsid w:val="00D97CE0"/>
    <w:rsid w:val="00DA65D5"/>
    <w:rsid w:val="00DA6F09"/>
    <w:rsid w:val="00DA7FE0"/>
    <w:rsid w:val="00DB264F"/>
    <w:rsid w:val="00DD0A8D"/>
    <w:rsid w:val="00DE283F"/>
    <w:rsid w:val="00DF1D50"/>
    <w:rsid w:val="00DF22AA"/>
    <w:rsid w:val="00DF7373"/>
    <w:rsid w:val="00E035B1"/>
    <w:rsid w:val="00E17BAE"/>
    <w:rsid w:val="00E41A5A"/>
    <w:rsid w:val="00E4557B"/>
    <w:rsid w:val="00E45F37"/>
    <w:rsid w:val="00E46F5F"/>
    <w:rsid w:val="00E47232"/>
    <w:rsid w:val="00E53542"/>
    <w:rsid w:val="00E62A9F"/>
    <w:rsid w:val="00E64CC5"/>
    <w:rsid w:val="00E834A5"/>
    <w:rsid w:val="00EB22A2"/>
    <w:rsid w:val="00EC3702"/>
    <w:rsid w:val="00EC3F72"/>
    <w:rsid w:val="00ED4DAB"/>
    <w:rsid w:val="00ED60CB"/>
    <w:rsid w:val="00EE332E"/>
    <w:rsid w:val="00EE45D7"/>
    <w:rsid w:val="00EE499A"/>
    <w:rsid w:val="00EF2797"/>
    <w:rsid w:val="00EF4857"/>
    <w:rsid w:val="00F013C2"/>
    <w:rsid w:val="00F106CB"/>
    <w:rsid w:val="00F110F7"/>
    <w:rsid w:val="00F27F55"/>
    <w:rsid w:val="00F34E97"/>
    <w:rsid w:val="00F41DCA"/>
    <w:rsid w:val="00F45D1A"/>
    <w:rsid w:val="00F503D3"/>
    <w:rsid w:val="00F53EB4"/>
    <w:rsid w:val="00F56ED0"/>
    <w:rsid w:val="00F60E27"/>
    <w:rsid w:val="00F637A6"/>
    <w:rsid w:val="00F70E72"/>
    <w:rsid w:val="00F746CE"/>
    <w:rsid w:val="00F7471B"/>
    <w:rsid w:val="00F8568A"/>
    <w:rsid w:val="00F927A2"/>
    <w:rsid w:val="00F930FE"/>
    <w:rsid w:val="00FA12BC"/>
    <w:rsid w:val="00FB0EF6"/>
    <w:rsid w:val="00FB285A"/>
    <w:rsid w:val="00FB7FEB"/>
    <w:rsid w:val="00FC16D7"/>
    <w:rsid w:val="00FC403E"/>
    <w:rsid w:val="00FD6615"/>
    <w:rsid w:val="00FE4988"/>
    <w:rsid w:val="00FF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6CE9755"/>
  <w15:docId w15:val="{FDA42BD0-35DF-4EF6-9AA7-CCC5AFA1F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AEF"/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244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6244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ind w:right="-141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WW-Absatz-Standardschriftart">
    <w:name w:val="WW-Absatz-Standardschriftart"/>
  </w:style>
  <w:style w:type="character" w:customStyle="1" w:styleId="WW-Domylnaczcionkaakapitu">
    <w:name w:val="WW-Domyślna czcionka akapitu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Tekstpodstawowy3">
    <w:name w:val="WW-Tekst podstawowy 3"/>
    <w:basedOn w:val="Normalny"/>
    <w:rPr>
      <w:sz w:val="28"/>
    </w:rPr>
  </w:style>
  <w:style w:type="paragraph" w:styleId="Tekstpodstawowywcity">
    <w:name w:val="Body Text Indent"/>
    <w:basedOn w:val="Normalny"/>
    <w:pPr>
      <w:jc w:val="both"/>
    </w:pPr>
  </w:style>
  <w:style w:type="paragraph" w:customStyle="1" w:styleId="WW-Tekstpodstawowy21">
    <w:name w:val="WW-Tekst podstawowy 21"/>
    <w:basedOn w:val="Normalny"/>
    <w:rsid w:val="00B5142D"/>
    <w:pPr>
      <w:widowControl w:val="0"/>
      <w:spacing w:after="120" w:line="480" w:lineRule="auto"/>
    </w:pPr>
    <w:rPr>
      <w:rFonts w:eastAsia="Tahoma"/>
    </w:rPr>
  </w:style>
  <w:style w:type="paragraph" w:styleId="Nagwek">
    <w:name w:val="header"/>
    <w:basedOn w:val="Normalny"/>
    <w:link w:val="NagwekZnak"/>
    <w:uiPriority w:val="99"/>
    <w:unhideWhenUsed/>
    <w:rsid w:val="00C73D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73D97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73D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73D97"/>
    <w:rPr>
      <w:sz w:val="24"/>
      <w:szCs w:val="24"/>
      <w:lang w:eastAsia="ar-SA"/>
    </w:rPr>
  </w:style>
  <w:style w:type="character" w:styleId="Hipercze">
    <w:name w:val="Hyperlink"/>
    <w:uiPriority w:val="99"/>
    <w:unhideWhenUsed/>
    <w:rsid w:val="00C73D9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D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73D97"/>
    <w:rPr>
      <w:rFonts w:ascii="Tahoma" w:hAnsi="Tahoma" w:cs="Tahoma"/>
      <w:sz w:val="16"/>
      <w:szCs w:val="16"/>
      <w:lang w:eastAsia="ar-SA"/>
    </w:rPr>
  </w:style>
  <w:style w:type="numbering" w:customStyle="1" w:styleId="WW8Num66">
    <w:name w:val="WW8Num66"/>
    <w:basedOn w:val="Bezlisty"/>
    <w:rsid w:val="00C051C4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D8020A"/>
    <w:pPr>
      <w:ind w:left="720"/>
      <w:contextualSpacing/>
    </w:pPr>
  </w:style>
  <w:style w:type="numbering" w:customStyle="1" w:styleId="WW8Num62">
    <w:name w:val="WW8Num62"/>
    <w:rsid w:val="00D8020A"/>
    <w:pPr>
      <w:numPr>
        <w:numId w:val="3"/>
      </w:numPr>
    </w:pPr>
  </w:style>
  <w:style w:type="numbering" w:customStyle="1" w:styleId="WW8Num61">
    <w:name w:val="WW8Num61"/>
    <w:basedOn w:val="Bezlisty"/>
    <w:rsid w:val="00D8020A"/>
    <w:pPr>
      <w:numPr>
        <w:numId w:val="4"/>
      </w:numPr>
    </w:pPr>
  </w:style>
  <w:style w:type="numbering" w:customStyle="1" w:styleId="WW8Num621">
    <w:name w:val="WW8Num621"/>
    <w:basedOn w:val="Bezlisty"/>
    <w:rsid w:val="00D8020A"/>
    <w:pPr>
      <w:numPr>
        <w:numId w:val="5"/>
      </w:numPr>
    </w:pPr>
  </w:style>
  <w:style w:type="paragraph" w:customStyle="1" w:styleId="Default">
    <w:name w:val="Default"/>
    <w:rsid w:val="008625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Nagwek2Znak">
    <w:name w:val="Nagłówek 2 Znak"/>
    <w:link w:val="Nagwek2"/>
    <w:uiPriority w:val="9"/>
    <w:semiHidden/>
    <w:rsid w:val="00462448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uiPriority w:val="9"/>
    <w:semiHidden/>
    <w:rsid w:val="0046244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A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A4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A45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A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A45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0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AC2CD-DBA9-4A97-A8A1-CCA9622C1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416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URZĄD  PRACY  w  Szczecini</vt:lpstr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URZĄD  PRACY  w  Szczecini</dc:title>
  <cp:lastModifiedBy>Anna Henselek</cp:lastModifiedBy>
  <cp:revision>10</cp:revision>
  <cp:lastPrinted>2023-11-23T20:59:00Z</cp:lastPrinted>
  <dcterms:created xsi:type="dcterms:W3CDTF">2025-06-15T18:21:00Z</dcterms:created>
  <dcterms:modified xsi:type="dcterms:W3CDTF">2025-12-06T15:18:00Z</dcterms:modified>
</cp:coreProperties>
</file>